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2AC" w:rsidRPr="002F7ADA" w:rsidRDefault="009F22D4">
      <w:pPr>
        <w:rPr>
          <w:rFonts w:ascii="Arial" w:hAnsi="Arial" w:cs="Arial"/>
          <w:sz w:val="24"/>
          <w:szCs w:val="24"/>
        </w:rPr>
      </w:pPr>
      <w:r w:rsidRPr="002F7ADA">
        <w:rPr>
          <w:rFonts w:ascii="Arial" w:hAnsi="Arial" w:cs="Arial"/>
          <w:noProof/>
          <w:sz w:val="24"/>
          <w:szCs w:val="24"/>
          <w:lang w:eastAsia="en-US" w:bidi="ar-SA"/>
        </w:rPr>
        <mc:AlternateContent>
          <mc:Choice Requires="wps">
            <w:drawing>
              <wp:anchor distT="0" distB="0" distL="114300" distR="114300" simplePos="0" relativeHeight="251658240" behindDoc="0" locked="0" layoutInCell="0" allowOverlap="1" wp14:anchorId="2FD72C55" wp14:editId="6CCC73D8">
                <wp:simplePos x="0" y="0"/>
                <wp:positionH relativeFrom="margin">
                  <wp:align>center</wp:align>
                </wp:positionH>
                <wp:positionV relativeFrom="margin">
                  <wp:align>top</wp:align>
                </wp:positionV>
                <wp:extent cx="7108825" cy="241935"/>
                <wp:effectExtent l="0" t="0" r="12700" b="2286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8825" cy="241935"/>
                        </a:xfrm>
                        <a:prstGeom prst="rect">
                          <a:avLst/>
                        </a:prstGeom>
                        <a:solidFill>
                          <a:srgbClr val="0070C0"/>
                        </a:solidFill>
                        <a:ln>
                          <a:solidFill>
                            <a:schemeClr val="accent2"/>
                          </a:solidFill>
                        </a:ln>
                        <a:extLst>
                          <a:ext uri="{53640926-AAD7-44D8-BBD7-CCE9431645EC}">
                            <a14:shadowObscured xmlns:a14="http://schemas.microsoft.com/office/drawing/2010/main" val="1"/>
                          </a:ext>
                        </a:extLst>
                      </wps:spPr>
                      <wps:txbx>
                        <w:txbxContent>
                          <w:tbl>
                            <w:tblPr>
                              <w:tblW w:w="5000" w:type="pct"/>
                              <w:jc w:val="center"/>
                              <w:tblCellMar>
                                <w:left w:w="0" w:type="dxa"/>
                                <w:right w:w="0" w:type="dxa"/>
                              </w:tblCellMar>
                              <w:tblLook w:val="04A0" w:firstRow="1" w:lastRow="0" w:firstColumn="1" w:lastColumn="0" w:noHBand="0" w:noVBand="1"/>
                            </w:tblPr>
                            <w:tblGrid>
                              <w:gridCol w:w="11210"/>
                            </w:tblGrid>
                            <w:tr w:rsidR="004F1AFD" w:rsidTr="00D2163F">
                              <w:trPr>
                                <w:jc w:val="center"/>
                              </w:trPr>
                              <w:tc>
                                <w:tcPr>
                                  <w:tcW w:w="0" w:type="auto"/>
                                  <w:shd w:val="clear" w:color="auto" w:fill="0070C0"/>
                                  <w:vAlign w:val="center"/>
                                </w:tcPr>
                                <w:p w:rsidR="005712AC" w:rsidRDefault="005712AC">
                                  <w:pPr>
                                    <w:pStyle w:val="NoSpacing"/>
                                    <w:rPr>
                                      <w:sz w:val="8"/>
                                      <w:szCs w:val="8"/>
                                    </w:rPr>
                                  </w:pPr>
                                </w:p>
                              </w:tc>
                            </w:tr>
                            <w:tr w:rsidR="004F1AFD" w:rsidTr="00D2163F">
                              <w:trPr>
                                <w:jc w:val="center"/>
                              </w:trPr>
                              <w:tc>
                                <w:tcPr>
                                  <w:tcW w:w="0" w:type="auto"/>
                                  <w:shd w:val="clear" w:color="auto" w:fill="FFFF00" w:themeFill="accent2"/>
                                  <w:vAlign w:val="center"/>
                                </w:tcPr>
                                <w:p w:rsidR="005712AC" w:rsidRDefault="005712AC">
                                  <w:pPr>
                                    <w:pStyle w:val="NoSpacing"/>
                                    <w:rPr>
                                      <w:sz w:val="16"/>
                                      <w:szCs w:val="16"/>
                                    </w:rPr>
                                  </w:pPr>
                                </w:p>
                              </w:tc>
                            </w:tr>
                            <w:tr w:rsidR="004F1AFD" w:rsidTr="00D2163F">
                              <w:trPr>
                                <w:jc w:val="center"/>
                              </w:trPr>
                              <w:tc>
                                <w:tcPr>
                                  <w:tcW w:w="0" w:type="auto"/>
                                  <w:shd w:val="clear" w:color="auto" w:fill="0070C0"/>
                                  <w:vAlign w:val="center"/>
                                </w:tcPr>
                                <w:p w:rsidR="005712AC" w:rsidRDefault="005712AC">
                                  <w:pPr>
                                    <w:pStyle w:val="NoSpacing"/>
                                    <w:rPr>
                                      <w:sz w:val="8"/>
                                      <w:szCs w:val="8"/>
                                    </w:rPr>
                                  </w:pPr>
                                </w:p>
                              </w:tc>
                            </w:tr>
                          </w:tbl>
                          <w:p w:rsidR="005712AC" w:rsidRDefault="005712AC">
                            <w:pPr>
                              <w:spacing w:after="0" w:line="14" w:lineRule="exact"/>
                              <w:rPr>
                                <w:sz w:val="8"/>
                                <w:szCs w:val="8"/>
                              </w:rPr>
                            </w:pPr>
                          </w:p>
                        </w:txbxContent>
                      </wps:txbx>
                      <wps:bodyPr rot="0" vert="horz" wrap="square" lIns="0" tIns="0" rIns="0" bIns="0" anchor="t" anchorCtr="0" upright="1">
                        <a:spAutoFit/>
                      </wps:bodyPr>
                    </wps:wsp>
                  </a:graphicData>
                </a:graphic>
                <wp14:sizeRelH relativeFrom="page">
                  <wp14:pctWidth>91500</wp14:pctWidth>
                </wp14:sizeRelH>
                <wp14:sizeRelV relativeFrom="page">
                  <wp14:pctHeight>0</wp14:pctHeight>
                </wp14:sizeRelV>
              </wp:anchor>
            </w:drawing>
          </mc:Choice>
          <mc:Fallback>
            <w:pict>
              <v:rect id="Rectangle 4" o:spid="_x0000_s1026" style="position:absolute;margin-left:0;margin-top:0;width:559.75pt;height:19.05pt;z-index:251658240;visibility:visible;mso-wrap-style:square;mso-width-percent:915;mso-height-percent:0;mso-wrap-distance-left:9pt;mso-wrap-distance-top:0;mso-wrap-distance-right:9pt;mso-wrap-distance-bottom:0;mso-position-horizontal:center;mso-position-horizontal-relative:margin;mso-position-vertical:top;mso-position-vertical-relative:margin;mso-width-percent:915;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" o:allowincell="f" fillcolor="#0070c0" strokecolor="yellow [3205]">
                <v:textbox style="mso-fit-shape-to-text:t" inset="0,0,0,0">
                  <w:txbxContent>
                    <w:tbl>
                      <w:tblPr>
                        <w:tblW w:w="5000" w:type="pct"/>
                        <w:jc w:val="center"/>
                        <w:tblCellMar>
                          <w:left w:w="0" w:type="dxa"/>
                          <w:right w:w="0" w:type="dxa"/>
                        </w:tblCellMar>
                        <w:tblLook w:val="04A0" w:firstRow="1" w:lastRow="0" w:firstColumn="1" w:lastColumn="0" w:noHBand="0" w:noVBand="1"/>
                      </w:tblPr>
                      <w:tblGrid>
                        <w:gridCol w:w="11210"/>
                      </w:tblGrid>
                      <w:tr w:rsidR="004F1AFD" w:rsidTr="00D2163F">
                        <w:trPr>
                          <w:jc w:val="center"/>
                        </w:trPr>
                        <w:tc>
                          <w:tcPr>
                            <w:tcW w:w="0" w:type="auto"/>
                            <w:shd w:val="clear" w:color="auto" w:fill="0070C0"/>
                            <w:vAlign w:val="center"/>
                          </w:tcPr>
                          <w:p w:rsidR="005712AC" w:rsidRDefault="005712AC">
                            <w:pPr>
                              <w:pStyle w:val="NoSpacing"/>
                              <w:rPr>
                                <w:sz w:val="8"/>
                                <w:szCs w:val="8"/>
                              </w:rPr>
                            </w:pPr>
                          </w:p>
                        </w:tc>
                      </w:tr>
                      <w:tr w:rsidR="004F1AFD" w:rsidTr="00D2163F">
                        <w:trPr>
                          <w:jc w:val="center"/>
                        </w:trPr>
                        <w:tc>
                          <w:tcPr>
                            <w:tcW w:w="0" w:type="auto"/>
                            <w:shd w:val="clear" w:color="auto" w:fill="FFFF00" w:themeFill="accent2"/>
                            <w:vAlign w:val="center"/>
                          </w:tcPr>
                          <w:p w:rsidR="005712AC" w:rsidRDefault="005712AC">
                            <w:pPr>
                              <w:pStyle w:val="NoSpacing"/>
                              <w:rPr>
                                <w:sz w:val="16"/>
                                <w:szCs w:val="16"/>
                              </w:rPr>
                            </w:pPr>
                          </w:p>
                        </w:tc>
                      </w:tr>
                      <w:tr w:rsidR="004F1AFD" w:rsidTr="00D2163F">
                        <w:trPr>
                          <w:jc w:val="center"/>
                        </w:trPr>
                        <w:tc>
                          <w:tcPr>
                            <w:tcW w:w="0" w:type="auto"/>
                            <w:shd w:val="clear" w:color="auto" w:fill="0070C0"/>
                            <w:vAlign w:val="center"/>
                          </w:tcPr>
                          <w:p w:rsidR="005712AC" w:rsidRDefault="005712AC">
                            <w:pPr>
                              <w:pStyle w:val="NoSpacing"/>
                              <w:rPr>
                                <w:sz w:val="8"/>
                                <w:szCs w:val="8"/>
                              </w:rPr>
                            </w:pPr>
                          </w:p>
                        </w:tc>
                      </w:tr>
                    </w:tbl>
                    <w:p w:rsidR="005712AC" w:rsidRDefault="005712AC">
                      <w:pPr>
                        <w:spacing w:after="0" w:line="14" w:lineRule="exact"/>
                        <w:rPr>
                          <w:sz w:val="8"/>
                          <w:szCs w:val="8"/>
                        </w:rPr>
                      </w:pPr>
                    </w:p>
                  </w:txbxContent>
                </v:textbox>
                <w10:wrap anchorx="margin" anchory="margin"/>
              </v:rect>
            </w:pict>
          </mc:Fallback>
        </mc:AlternateContent>
      </w:r>
    </w:p>
    <w:sdt>
      <w:sdtPr>
        <w:rPr>
          <w:rFonts w:ascii="Arial" w:hAnsi="Arial" w:cs="Arial"/>
          <w:sz w:val="24"/>
          <w:szCs w:val="24"/>
        </w:rPr>
        <w:id w:val="19890522"/>
        <w:placeholder>
          <w:docPart w:val="26D425D5C81145718D5C3C53E182A41B"/>
        </w:placeholder>
        <w:dataBinding w:prefixMappings="xmlns:ns0='http://schemas.microsoft.com/office/2006/coverPageProps'" w:xpath="/ns0:CoverPageProperties[1]/ns0:PublishDate[1]" w:storeItemID="{55AF091B-3C7A-41E3-B477-F2FDAA23CFDA}"/>
        <w:date w:fullDate="2012-02-22T00:00:00Z">
          <w:dateFormat w:val="M/d/yyyy"/>
          <w:lid w:val="en-US"/>
          <w:storeMappedDataAs w:val="dateTime"/>
          <w:calendar w:val="gregorian"/>
        </w:date>
      </w:sdtPr>
      <w:sdtEndPr/>
      <w:sdtContent>
        <w:p w:rsidR="005712AC" w:rsidRPr="002F7ADA" w:rsidRDefault="002F7ADA" w:rsidP="002F7ADA">
          <w:pPr>
            <w:rPr>
              <w:sz w:val="24"/>
              <w:szCs w:val="24"/>
            </w:rPr>
          </w:pPr>
          <w:r w:rsidRPr="002F7ADA">
            <w:rPr>
              <w:rFonts w:ascii="Arial" w:hAnsi="Arial" w:cs="Arial"/>
              <w:sz w:val="24"/>
              <w:szCs w:val="24"/>
            </w:rPr>
            <w:t>2/22/2012</w:t>
          </w:r>
        </w:p>
      </w:sdtContent>
    </w:sdt>
    <w:sdt>
      <w:sdtPr>
        <w:rPr>
          <w:rFonts w:ascii="Arial" w:hAnsi="Arial" w:cs="Arial"/>
          <w:sz w:val="24"/>
          <w:szCs w:val="24"/>
        </w:rPr>
        <w:id w:val="212564916"/>
        <w:placeholder>
          <w:docPart w:val="6CF691338AE44617981788499BE2B70C"/>
        </w:placeholder>
        <w:dataBinding w:prefixMappings="xmlns:ns0='http://purl.org/dc/elements/1.1/' xmlns:ns1='http://schemas.openxmlformats.org/package/2006/metadata/core-properties' " w:xpath="/ns1:coreProperties[1]/ns0:creator[1]" w:storeItemID="{6C3C8BC8-F283-45AE-878A-BAB7291924A1}"/>
        <w:text/>
      </w:sdtPr>
      <w:sdtEndPr/>
      <w:sdtContent>
        <w:p w:rsidR="005712AC" w:rsidRPr="002F7ADA" w:rsidRDefault="002F7ADA" w:rsidP="002F7ADA">
          <w:pPr>
            <w:rPr>
              <w:rFonts w:ascii="Arial" w:hAnsi="Arial" w:cs="Arial"/>
              <w:sz w:val="24"/>
              <w:szCs w:val="24"/>
            </w:rPr>
          </w:pPr>
          <w:r w:rsidRPr="002F7ADA">
            <w:rPr>
              <w:rFonts w:ascii="Arial" w:hAnsi="Arial" w:cs="Arial"/>
              <w:sz w:val="24"/>
              <w:szCs w:val="24"/>
            </w:rPr>
            <w:t xml:space="preserve">Matt </w:t>
          </w:r>
          <w:proofErr w:type="spellStart"/>
          <w:r w:rsidRPr="002F7ADA">
            <w:rPr>
              <w:rFonts w:ascii="Arial" w:hAnsi="Arial" w:cs="Arial"/>
              <w:sz w:val="24"/>
              <w:szCs w:val="24"/>
            </w:rPr>
            <w:t>Easler</w:t>
          </w:r>
          <w:proofErr w:type="spellEnd"/>
        </w:p>
      </w:sdtContent>
    </w:sdt>
    <w:sdt>
      <w:sdtPr>
        <w:rPr>
          <w:rFonts w:ascii="Arial" w:hAnsi="Arial" w:cs="Arial"/>
          <w:sz w:val="24"/>
          <w:szCs w:val="24"/>
        </w:rPr>
        <w:id w:val="18534652"/>
        <w:placeholder>
          <w:docPart w:val="869AC4B1E45C473EB26903F9872715F7"/>
        </w:placeholder>
        <w:dataBinding w:prefixMappings="xmlns:ns0='http://schemas.openxmlformats.org/officeDocument/2006/extended-properties' " w:xpath="/ns0:Properties[1]/ns0:Company[1]" w:storeItemID="{6668398D-A668-4E3E-A5EB-62B293D839F1}"/>
        <w:text/>
      </w:sdtPr>
      <w:sdtEndPr/>
      <w:sdtContent>
        <w:p w:rsidR="005712AC" w:rsidRPr="002F7ADA" w:rsidRDefault="004F1AFD" w:rsidP="002F7ADA">
          <w:pPr>
            <w:rPr>
              <w:rFonts w:ascii="Arial" w:hAnsi="Arial" w:cs="Arial"/>
              <w:sz w:val="24"/>
              <w:szCs w:val="24"/>
            </w:rPr>
          </w:pPr>
          <w:r>
            <w:rPr>
              <w:rFonts w:ascii="Arial" w:hAnsi="Arial" w:cs="Arial"/>
              <w:sz w:val="24"/>
              <w:szCs w:val="24"/>
            </w:rPr>
            <w:t>Talbot Thingamajig Inc.</w:t>
          </w:r>
        </w:p>
      </w:sdtContent>
    </w:sdt>
    <w:p w:rsidR="005712AC" w:rsidRPr="002F7ADA" w:rsidRDefault="009F22D4">
      <w:pPr>
        <w:pStyle w:val="RecipientAddress"/>
        <w:rPr>
          <w:rFonts w:ascii="Arial" w:hAnsi="Arial" w:cs="Arial"/>
          <w:sz w:val="24"/>
          <w:szCs w:val="24"/>
        </w:rPr>
      </w:pPr>
      <w:r w:rsidRPr="002F7ADA">
        <w:rPr>
          <w:rFonts w:ascii="Arial" w:hAnsi="Arial" w:cs="Arial"/>
          <w:sz w:val="24"/>
          <w:szCs w:val="24"/>
        </w:rPr>
        <w:fldChar w:fldCharType="begin"/>
      </w:r>
      <w:r w:rsidRPr="002F7ADA">
        <w:rPr>
          <w:rFonts w:ascii="Arial" w:hAnsi="Arial" w:cs="Arial"/>
          <w:sz w:val="24"/>
          <w:szCs w:val="24"/>
        </w:rPr>
        <w:instrText xml:space="preserve"> ADDRESSBLOCK \f "&lt;&lt;_FIRST0_&gt;&gt;&lt;&lt; _LAST0_&gt;&gt;&lt;&lt; _SUFFIX0_&gt;&gt;</w:instrText>
      </w:r>
    </w:p>
    <w:p w:rsidR="005712AC" w:rsidRPr="002F7ADA" w:rsidRDefault="009F22D4">
      <w:pPr>
        <w:pStyle w:val="RecipientAddress"/>
        <w:rPr>
          <w:rFonts w:ascii="Arial" w:hAnsi="Arial" w:cs="Arial"/>
          <w:sz w:val="24"/>
          <w:szCs w:val="24"/>
        </w:rPr>
      </w:pPr>
      <w:r w:rsidRPr="002F7ADA">
        <w:rPr>
          <w:rFonts w:ascii="Arial" w:hAnsi="Arial" w:cs="Arial"/>
          <w:sz w:val="24"/>
          <w:szCs w:val="24"/>
        </w:rPr>
        <w:instrText>&lt;&lt;</w:instrText>
      </w:r>
      <w:r w:rsidRPr="002F7ADA">
        <w:rPr>
          <w:rFonts w:ascii="Arial" w:hAnsi="Arial" w:cs="Arial"/>
          <w:sz w:val="24"/>
          <w:szCs w:val="24"/>
        </w:rPr>
        <w:instrText>_COMPANY_</w:instrText>
      </w:r>
    </w:p>
    <w:p w:rsidR="005712AC" w:rsidRPr="002F7ADA" w:rsidRDefault="009F22D4">
      <w:pPr>
        <w:pStyle w:val="RecipientAddress"/>
        <w:rPr>
          <w:rFonts w:ascii="Arial" w:hAnsi="Arial" w:cs="Arial"/>
          <w:sz w:val="24"/>
          <w:szCs w:val="24"/>
        </w:rPr>
      </w:pPr>
      <w:r w:rsidRPr="002F7ADA">
        <w:rPr>
          <w:rFonts w:ascii="Arial" w:hAnsi="Arial" w:cs="Arial"/>
          <w:sz w:val="24"/>
          <w:szCs w:val="24"/>
        </w:rPr>
        <w:instrText>&gt;&gt;&lt;&lt;_STREET1_</w:instrText>
      </w:r>
    </w:p>
    <w:p w:rsidR="005712AC" w:rsidRPr="002F7ADA" w:rsidRDefault="009F22D4">
      <w:pPr>
        <w:pStyle w:val="RecipientAddress"/>
        <w:rPr>
          <w:rFonts w:ascii="Arial" w:hAnsi="Arial" w:cs="Arial"/>
          <w:sz w:val="24"/>
          <w:szCs w:val="24"/>
        </w:rPr>
      </w:pPr>
      <w:r w:rsidRPr="002F7ADA">
        <w:rPr>
          <w:rFonts w:ascii="Arial" w:hAnsi="Arial" w:cs="Arial"/>
          <w:sz w:val="24"/>
          <w:szCs w:val="24"/>
        </w:rPr>
        <w:instrText>&gt;&gt;&lt;&lt;_STREET2_</w:instrText>
      </w:r>
    </w:p>
    <w:p w:rsidR="005712AC" w:rsidRPr="002F7ADA" w:rsidRDefault="009F22D4">
      <w:pPr>
        <w:pStyle w:val="RecipientAddress"/>
        <w:rPr>
          <w:rFonts w:ascii="Arial" w:hAnsi="Arial" w:cs="Arial"/>
          <w:sz w:val="24"/>
          <w:szCs w:val="24"/>
        </w:rPr>
      </w:pPr>
      <w:r w:rsidRPr="002F7ADA">
        <w:rPr>
          <w:rFonts w:ascii="Arial" w:hAnsi="Arial" w:cs="Arial"/>
          <w:sz w:val="24"/>
          <w:szCs w:val="24"/>
        </w:rPr>
        <w:instrText xml:space="preserve">&gt;&gt;&lt;&lt;_CITY_&gt;&gt;&lt;&lt;, _STATE_&gt;&gt;&lt;&lt; _POSTAL_&gt;&gt;" \l 1033 \c 0 \e "" </w:instrText>
      </w:r>
      <w:r w:rsidRPr="002F7ADA">
        <w:rPr>
          <w:rFonts w:ascii="Arial" w:hAnsi="Arial" w:cs="Arial"/>
          <w:sz w:val="24"/>
          <w:szCs w:val="24"/>
        </w:rPr>
        <w:fldChar w:fldCharType="separate"/>
      </w:r>
      <w:r w:rsidR="002F7ADA" w:rsidRPr="002F7ADA">
        <w:rPr>
          <w:rFonts w:ascii="Arial" w:hAnsi="Arial" w:cs="Arial"/>
          <w:noProof/>
          <w:sz w:val="24"/>
          <w:szCs w:val="24"/>
        </w:rPr>
        <w:t>Basement of Route 8 McDonalds</w:t>
      </w:r>
      <w:r w:rsidRPr="002F7ADA">
        <w:rPr>
          <w:rFonts w:ascii="Arial" w:hAnsi="Arial" w:cs="Arial"/>
          <w:sz w:val="24"/>
          <w:szCs w:val="24"/>
        </w:rPr>
        <w:fldChar w:fldCharType="end"/>
      </w:r>
    </w:p>
    <w:p w:rsidR="004F1AFD" w:rsidRDefault="004F1AFD">
      <w:pPr>
        <w:pStyle w:val="Salutation"/>
        <w:rPr>
          <w:rFonts w:ascii="Arial" w:hAnsi="Arial" w:cs="Arial"/>
          <w:b w:val="0"/>
          <w:sz w:val="24"/>
          <w:szCs w:val="24"/>
        </w:rPr>
      </w:pPr>
    </w:p>
    <w:p w:rsidR="004F1AFD" w:rsidRDefault="004F1AFD">
      <w:pPr>
        <w:pStyle w:val="Salutation"/>
        <w:rPr>
          <w:rFonts w:ascii="Arial" w:hAnsi="Arial" w:cs="Arial"/>
          <w:b w:val="0"/>
          <w:sz w:val="24"/>
          <w:szCs w:val="24"/>
        </w:rPr>
      </w:pPr>
    </w:p>
    <w:p w:rsidR="005712AC" w:rsidRPr="002F7ADA" w:rsidRDefault="002F7ADA" w:rsidP="004F1AFD">
      <w:pPr>
        <w:pStyle w:val="Salutation"/>
        <w:spacing w:line="480" w:lineRule="auto"/>
        <w:rPr>
          <w:rFonts w:ascii="Arial" w:hAnsi="Arial" w:cs="Arial"/>
          <w:b w:val="0"/>
          <w:sz w:val="24"/>
          <w:szCs w:val="24"/>
        </w:rPr>
      </w:pPr>
      <w:r w:rsidRPr="002F7ADA">
        <w:rPr>
          <w:rFonts w:ascii="Arial" w:hAnsi="Arial" w:cs="Arial"/>
          <w:b w:val="0"/>
          <w:sz w:val="24"/>
          <w:szCs w:val="24"/>
        </w:rPr>
        <w:t>Dear Moses Hampton</w:t>
      </w:r>
      <w:r w:rsidR="00D2163F">
        <w:rPr>
          <w:rFonts w:ascii="Arial" w:hAnsi="Arial" w:cs="Arial"/>
          <w:b w:val="0"/>
          <w:sz w:val="24"/>
          <w:szCs w:val="24"/>
        </w:rPr>
        <w:t>,</w:t>
      </w:r>
    </w:p>
    <w:p w:rsidR="005712AC" w:rsidRDefault="00D2163F" w:rsidP="004F1AFD">
      <w:pPr>
        <w:spacing w:line="480" w:lineRule="auto"/>
        <w:rPr>
          <w:rFonts w:ascii="Arial" w:hAnsi="Arial" w:cs="Arial"/>
          <w:sz w:val="24"/>
          <w:szCs w:val="24"/>
        </w:rPr>
      </w:pPr>
      <w:r>
        <w:rPr>
          <w:rFonts w:ascii="Arial" w:hAnsi="Arial" w:cs="Arial"/>
          <w:sz w:val="24"/>
          <w:szCs w:val="24"/>
        </w:rPr>
        <w:t xml:space="preserve">My name is Matt </w:t>
      </w:r>
      <w:proofErr w:type="spellStart"/>
      <w:r>
        <w:rPr>
          <w:rFonts w:ascii="Arial" w:hAnsi="Arial" w:cs="Arial"/>
          <w:sz w:val="24"/>
          <w:szCs w:val="24"/>
        </w:rPr>
        <w:t>Easler</w:t>
      </w:r>
      <w:proofErr w:type="spellEnd"/>
      <w:r>
        <w:rPr>
          <w:rFonts w:ascii="Arial" w:hAnsi="Arial" w:cs="Arial"/>
          <w:sz w:val="24"/>
          <w:szCs w:val="24"/>
        </w:rPr>
        <w:t xml:space="preserve"> and I would like to work for your company. You should send me to China because I have always thought that it would be a great place to work and a fun place to visit.</w:t>
      </w:r>
      <w:r w:rsidR="001B0AA9">
        <w:rPr>
          <w:rFonts w:ascii="Arial" w:hAnsi="Arial" w:cs="Arial"/>
          <w:sz w:val="24"/>
          <w:szCs w:val="24"/>
        </w:rPr>
        <w:t xml:space="preserve"> Although China is not a big part of my culture, this is the exact reason I want to learn about it.</w:t>
      </w:r>
    </w:p>
    <w:p w:rsidR="004F1AFD" w:rsidRDefault="001B0AA9" w:rsidP="004F1AFD">
      <w:pPr>
        <w:spacing w:line="480" w:lineRule="auto"/>
        <w:rPr>
          <w:rFonts w:ascii="Arial" w:hAnsi="Arial" w:cs="Arial"/>
          <w:sz w:val="24"/>
          <w:szCs w:val="24"/>
        </w:rPr>
      </w:pPr>
      <w:r>
        <w:rPr>
          <w:rFonts w:ascii="Arial" w:hAnsi="Arial" w:cs="Arial"/>
          <w:sz w:val="24"/>
          <w:szCs w:val="24"/>
        </w:rPr>
        <w:t xml:space="preserve">In the next seven weeks of my Global Networking class I intend to learn about food, language, </w:t>
      </w:r>
      <w:r w:rsidR="004F1AFD">
        <w:rPr>
          <w:rFonts w:ascii="Arial" w:hAnsi="Arial" w:cs="Arial"/>
          <w:sz w:val="24"/>
          <w:szCs w:val="24"/>
        </w:rPr>
        <w:t>and culture of China. The food interests me and the language sounds fun. And the rest of the culture sounds equally interesting. If you pick me to go to China and work for your company, I will make that branch of Talbot Thingamajig prosper in its new environment.</w:t>
      </w:r>
    </w:p>
    <w:p w:rsidR="004F1AFD" w:rsidRDefault="004F1AFD" w:rsidP="004F1AFD">
      <w:pPr>
        <w:spacing w:line="480" w:lineRule="auto"/>
        <w:rPr>
          <w:rFonts w:ascii="Arial" w:hAnsi="Arial" w:cs="Arial"/>
          <w:sz w:val="24"/>
          <w:szCs w:val="24"/>
        </w:rPr>
      </w:pPr>
    </w:p>
    <w:p w:rsidR="005712AC" w:rsidRPr="002F7ADA" w:rsidRDefault="004F1AFD" w:rsidP="004F1AFD">
      <w:pPr>
        <w:spacing w:line="480" w:lineRule="auto"/>
        <w:rPr>
          <w:rFonts w:ascii="Arial" w:hAnsi="Arial" w:cs="Arial"/>
          <w:sz w:val="24"/>
          <w:szCs w:val="24"/>
        </w:rPr>
      </w:pPr>
      <w:r>
        <w:rPr>
          <w:rFonts w:ascii="Arial" w:hAnsi="Arial" w:cs="Arial"/>
          <w:sz w:val="24"/>
          <w:szCs w:val="24"/>
        </w:rPr>
        <w:t>Sincerely,</w:t>
      </w:r>
      <w:bookmarkStart w:id="0" w:name="_GoBack"/>
      <w:bookmarkEnd w:id="0"/>
    </w:p>
    <w:sdt>
      <w:sdtPr>
        <w:rPr>
          <w:rFonts w:ascii="Arial" w:hAnsi="Arial" w:cs="Arial"/>
          <w:sz w:val="24"/>
          <w:szCs w:val="24"/>
        </w:rPr>
        <w:id w:val="260286289"/>
        <w:placeholder>
          <w:docPart w:val="6CF691338AE44617981788499BE2B70C"/>
        </w:placeholder>
        <w:dataBinding w:prefixMappings="xmlns:ns0='http://purl.org/dc/elements/1.1/' xmlns:ns1='http://schemas.openxmlformats.org/package/2006/metadata/core-properties' " w:xpath="/ns1:coreProperties[1]/ns0:creator[1]" w:storeItemID="{6C3C8BC8-F283-45AE-878A-BAB7291924A1}"/>
        <w:text/>
      </w:sdtPr>
      <w:sdtEndPr/>
      <w:sdtContent>
        <w:p w:rsidR="005712AC" w:rsidRPr="002F7ADA" w:rsidRDefault="002F7ADA" w:rsidP="004F1AFD">
          <w:pPr>
            <w:pStyle w:val="Signature"/>
            <w:spacing w:line="480" w:lineRule="auto"/>
            <w:rPr>
              <w:rFonts w:ascii="Arial" w:hAnsi="Arial" w:cs="Arial"/>
              <w:sz w:val="24"/>
              <w:szCs w:val="24"/>
            </w:rPr>
          </w:pPr>
          <w:r w:rsidRPr="002F7ADA">
            <w:rPr>
              <w:rFonts w:ascii="Arial" w:hAnsi="Arial" w:cs="Arial"/>
              <w:sz w:val="24"/>
              <w:szCs w:val="24"/>
            </w:rPr>
            <w:t xml:space="preserve">Matt </w:t>
          </w:r>
          <w:proofErr w:type="spellStart"/>
          <w:r w:rsidRPr="002F7ADA">
            <w:rPr>
              <w:rFonts w:ascii="Arial" w:hAnsi="Arial" w:cs="Arial"/>
              <w:sz w:val="24"/>
              <w:szCs w:val="24"/>
            </w:rPr>
            <w:t>Easler</w:t>
          </w:r>
          <w:proofErr w:type="spellEnd"/>
        </w:p>
      </w:sdtContent>
    </w:sdt>
    <w:p w:rsidR="005712AC" w:rsidRPr="002F7ADA" w:rsidRDefault="005712AC" w:rsidP="004F1AFD">
      <w:pPr>
        <w:pStyle w:val="Signature"/>
        <w:spacing w:line="480" w:lineRule="auto"/>
        <w:rPr>
          <w:rFonts w:ascii="Arial" w:hAnsi="Arial" w:cs="Arial"/>
          <w:sz w:val="24"/>
          <w:szCs w:val="24"/>
        </w:rPr>
      </w:pPr>
    </w:p>
    <w:sectPr w:rsidR="005712AC" w:rsidRPr="002F7ADA">
      <w:footerReference w:type="even" r:id="rId10"/>
      <w:footerReference w:type="default" r:id="rId11"/>
      <w:headerReference w:type="first" r:id="rId12"/>
      <w:pgSz w:w="12240" w:h="15840" w:code="1"/>
      <w:pgMar w:top="1440" w:right="1440" w:bottom="1440" w:left="1440" w:header="720" w:footer="720" w:gutter="0"/>
      <w:cols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2D4" w:rsidRDefault="009F22D4">
      <w:pPr>
        <w:spacing w:after="0" w:line="240" w:lineRule="auto"/>
      </w:pPr>
      <w:r>
        <w:separator/>
      </w:r>
    </w:p>
  </w:endnote>
  <w:endnote w:type="continuationSeparator" w:id="0">
    <w:p w:rsidR="009F22D4" w:rsidRDefault="009F2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altName w:val="Courier New"/>
    <w:charset w:val="00"/>
    <w:family w:val="script"/>
    <w:pitch w:val="variable"/>
    <w:sig w:usb0="00000001"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Heavy Heap"/>
    <w:charset w:val="00"/>
    <w:family w:val="roman"/>
    <w:pitch w:val="variable"/>
    <w:sig w:usb0="00000003" w:usb1="00000000" w:usb2="00000000" w:usb3="00000000" w:csb0="00000001" w:csb1="00000000"/>
  </w:font>
  <w:font w:name="Franklin Gothic Book">
    <w:altName w:val="Corbe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GGothicM">
    <w:charset w:val="80"/>
    <w:family w:val="modern"/>
    <w:pitch w:val="fixed"/>
    <w:sig w:usb0="80000281" w:usb1="28C76CF8" w:usb2="00000010" w:usb3="00000000" w:csb0="00020000" w:csb1="00000000"/>
  </w:font>
  <w:font w:name="HGSoeiPresenceEB">
    <w:altName w:val="MS Mincho"/>
    <w:charset w:val="80"/>
    <w:family w:val="roman"/>
    <w:pitch w:val="fixed"/>
    <w:sig w:usb0="00000000"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2AC" w:rsidRDefault="009F22D4">
    <w:pPr>
      <w:pStyle w:val="Footer"/>
    </w:pPr>
    <w:r>
      <w:rPr>
        <w:noProof/>
        <w:lang w:eastAsia="en-US" w:bidi="ar-SA"/>
      </w:rPr>
      <mc:AlternateContent>
        <mc:Choice Requires="wps">
          <w:drawing>
            <wp:anchor distT="0" distB="0" distL="114300" distR="114300" simplePos="0" relativeHeight="251666432" behindDoc="0" locked="0" layoutInCell="0" allowOverlap="1" wp14:anchorId="7F902D9F" wp14:editId="59331C41">
              <wp:simplePos x="0" y="0"/>
              <wp:positionH relativeFrom="rightMargin">
                <wp:align>left</wp:align>
              </wp:positionH>
              <wp:positionV relativeFrom="margin">
                <wp:align>bottom</wp:align>
              </wp:positionV>
              <wp:extent cx="531495" cy="8229600"/>
              <wp:effectExtent l="0" t="0" r="1905"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5712AC" w:rsidRDefault="009F22D4">
                          <w:pPr>
                            <w:pStyle w:val="GrayText"/>
                          </w:pPr>
                          <w:sdt>
                            <w:sdtPr>
                              <w:id w:val="23888244"/>
                              <w:dataBinding w:prefixMappings="xmlns:ns0='http://schemas.openxmlformats.org/officeDocument/2006/extended-properties' " w:xpath="/ns0:Properties[1]/ns0:Company[1]" w:storeItemID="{6668398D-A668-4E3E-A5EB-62B293D839F1}"/>
                              <w:text/>
                            </w:sdtPr>
                            <w:sdtEndPr/>
                            <w:sdtContent>
                              <w:r w:rsidR="004F1AFD">
                                <w:t>Talbot Thingamajig Inc.</w:t>
                              </w:r>
                            </w:sdtContent>
                          </w:sdt>
                          <w:r>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22" o:spid="_x0000_s1027" style="position:absolute;margin-left:0;margin-top:0;width:41.85pt;height:9in;z-index:251666432;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" o:allowincell="f" filled="f" stroked="f">
              <v:textbox style="layout-flow:vertical;mso-layout-flow-alt:bottom-to-top" inset=",,8.64pt,10.8pt">
                <w:txbxContent>
                  <w:p w:rsidR="005712AC" w:rsidRDefault="009F22D4">
                    <w:pPr>
                      <w:pStyle w:val="GrayText"/>
                    </w:pPr>
                    <w:sdt>
                      <w:sdtPr>
                        <w:id w:val="23888244"/>
                        <w:dataBinding w:prefixMappings="xmlns:ns0='http://schemas.openxmlformats.org/officeDocument/2006/extended-properties' " w:xpath="/ns0:Properties[1]/ns0:Company[1]" w:storeItemID="{6668398D-A668-4E3E-A5EB-62B293D839F1}"/>
                        <w:text/>
                      </w:sdtPr>
                      <w:sdtEndPr/>
                      <w:sdtContent>
                        <w:r w:rsidR="004F1AFD">
                          <w:t>Talbot Thingamajig Inc.</w:t>
                        </w:r>
                      </w:sdtContent>
                    </w:sdt>
                    <w:r>
                      <w:t xml:space="preserve">  </w:t>
                    </w:r>
                  </w:p>
                </w:txbxContent>
              </v:textbox>
              <w10:wrap anchorx="margin" anchory="margin"/>
            </v:rect>
          </w:pict>
        </mc:Fallback>
      </mc:AlternateContent>
    </w:r>
    <w:r>
      <w:rPr>
        <w:noProof/>
        <w:lang w:eastAsia="en-US" w:bidi="ar-SA"/>
      </w:rPr>
      <mc:AlternateContent>
        <mc:Choice Requires="wps">
          <w:drawing>
            <wp:anchor distT="0" distB="0" distL="114300" distR="114300" simplePos="0" relativeHeight="251667456" behindDoc="0" locked="0" layoutInCell="0" allowOverlap="1" wp14:anchorId="18CFCE3F" wp14:editId="7727F830">
              <wp:simplePos x="0" y="0"/>
              <wp:positionH relativeFrom="page">
                <wp:align>center</wp:align>
              </wp:positionH>
              <wp:positionV relativeFrom="page">
                <wp:align>center</wp:align>
              </wp:positionV>
              <wp:extent cx="7126605" cy="9434195"/>
              <wp:effectExtent l="9525" t="9525" r="14605" b="11430"/>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24" o:spid="_x0000_s1026" style="position:absolute;margin-left:0;margin-top:0;width:561.15pt;height:742.85pt;z-index:251667456;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" o:allowincell="f" filled="f" fillcolor="black" strokeweight="1pt">
              <w10:wrap anchorx="page" anchory="page"/>
            </v:roundrect>
          </w:pict>
        </mc:Fallback>
      </mc:AlternateContent>
    </w:r>
    <w:r>
      <w:rPr>
        <w:noProof/>
        <w:lang w:eastAsia="en-US" w:bidi="ar-SA"/>
      </w:rPr>
      <mc:AlternateContent>
        <mc:Choice Requires="wps">
          <w:drawing>
            <wp:anchor distT="0" distB="0" distL="114300" distR="114300" simplePos="0" relativeHeight="251665408" behindDoc="0" locked="0" layoutInCell="0" allowOverlap="1" wp14:anchorId="53693735" wp14:editId="0677CA25">
              <wp:simplePos x="0" y="0"/>
              <wp:positionH relativeFrom="rightMargin">
                <wp:align>left</wp:align>
              </wp:positionH>
              <wp:positionV relativeFrom="bottomMargin">
                <wp:align>top</wp:align>
              </wp:positionV>
              <wp:extent cx="520700" cy="520700"/>
              <wp:effectExtent l="0" t="0" r="3175" b="3175"/>
              <wp:wrapNone/>
              <wp:docPr id="6"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5712AC" w:rsidRDefault="009F22D4">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2</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1" o:spid="_x0000_s1028" style="position:absolute;margin-left:0;margin-top:0;width:41pt;height:41pt;z-index:251665408;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" o:allowincell="f" fillcolor="#d34817" stroked="f">
              <v:textbox inset="0,0,0,0">
                <w:txbxContent>
                  <w:p w:rsidR="005712AC" w:rsidRDefault="009F22D4">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2</w:t>
                    </w:r>
                    <w:r>
                      <w:rPr>
                        <w:noProof/>
                        <w:color w:val="FFFFFF" w:themeColor="background1"/>
                        <w:sz w:val="40"/>
                        <w:szCs w:val="40"/>
                      </w:rPr>
                      <w:fldChar w:fldCharType="end"/>
                    </w:r>
                  </w:p>
                </w:txbxContent>
              </v:textbox>
              <w10:wrap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2AC" w:rsidRDefault="009F22D4">
    <w:pPr>
      <w:rPr>
        <w:sz w:val="20"/>
      </w:rPr>
    </w:pPr>
    <w:r>
      <w:rPr>
        <w:noProof/>
        <w:sz w:val="10"/>
        <w:szCs w:val="10"/>
        <w:lang w:eastAsia="en-US" w:bidi="ar-SA"/>
      </w:rPr>
      <mc:AlternateContent>
        <mc:Choice Requires="wps">
          <w:drawing>
            <wp:anchor distT="0" distB="0" distL="114300" distR="114300" simplePos="0" relativeHeight="251663360" behindDoc="0" locked="0" layoutInCell="0" allowOverlap="1" wp14:anchorId="3C929168" wp14:editId="5DE123D0">
              <wp:simplePos x="0" y="0"/>
              <wp:positionH relativeFrom="leftMargin">
                <wp:align>right</wp:align>
              </wp:positionH>
              <wp:positionV relativeFrom="margin">
                <wp:align>bottom</wp:align>
              </wp:positionV>
              <wp:extent cx="594995" cy="8229600"/>
              <wp:effectExtent l="0" t="0" r="0" b="0"/>
              <wp:wrapNone/>
              <wp:docPr id="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5712AC" w:rsidRDefault="009F22D4">
                          <w:pPr>
                            <w:pStyle w:val="GrayText"/>
                          </w:pPr>
                          <w:sdt>
                            <w:sdtPr>
                              <w:id w:val="-59562174"/>
                              <w:dataBinding w:prefixMappings="xmlns:ns0='http://schemas.openxmlformats.org/officeDocument/2006/extended-properties' " w:xpath="/ns0:Properties[1]/ns0:Company[1]" w:storeItemID="{6668398D-A668-4E3E-A5EB-62B293D839F1}"/>
                              <w:text/>
                            </w:sdtPr>
                            <w:sdtEndPr/>
                            <w:sdtContent>
                              <w:r w:rsidR="004F1AFD">
                                <w:t>Talbot Thingamajig Inc.</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24" o:spid="_x0000_s1029" style="position:absolute;margin-left:-4.35pt;margin-top:0;width:46.85pt;height:9in;z-index:251663360;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" o:allowincell="f" filled="f" stroked="f">
              <v:textbox style="layout-flow:vertical;mso-layout-flow-alt:bottom-to-top" inset=",,8.64pt,10.8pt">
                <w:txbxContent>
                  <w:p w:rsidR="005712AC" w:rsidRDefault="009F22D4">
                    <w:pPr>
                      <w:pStyle w:val="GrayText"/>
                    </w:pPr>
                    <w:sdt>
                      <w:sdtPr>
                        <w:id w:val="-59562174"/>
                        <w:dataBinding w:prefixMappings="xmlns:ns0='http://schemas.openxmlformats.org/officeDocument/2006/extended-properties' " w:xpath="/ns0:Properties[1]/ns0:Company[1]" w:storeItemID="{6668398D-A668-4E3E-A5EB-62B293D839F1}"/>
                        <w:text/>
                      </w:sdtPr>
                      <w:sdtEndPr/>
                      <w:sdtContent>
                        <w:r w:rsidR="004F1AFD">
                          <w:t>Talbot Thingamajig Inc.</w:t>
                        </w:r>
                      </w:sdtContent>
                    </w:sdt>
                  </w:p>
                </w:txbxContent>
              </v:textbox>
              <w10:wrap anchorx="margin" anchory="margin"/>
            </v:rect>
          </w:pict>
        </mc:Fallback>
      </mc:AlternateContent>
    </w:r>
    <w:r>
      <w:rPr>
        <w:noProof/>
        <w:sz w:val="20"/>
        <w:lang w:eastAsia="en-US" w:bidi="ar-SA"/>
      </w:rPr>
      <mc:AlternateContent>
        <mc:Choice Requires="wps">
          <w:drawing>
            <wp:anchor distT="0" distB="0" distL="114300" distR="114300" simplePos="0" relativeHeight="251662336" behindDoc="0" locked="0" layoutInCell="0" allowOverlap="1" wp14:anchorId="2127C505" wp14:editId="0DBE1E39">
              <wp:simplePos x="0" y="0"/>
              <wp:positionH relativeFrom="page">
                <wp:align>center</wp:align>
              </wp:positionH>
              <wp:positionV relativeFrom="page">
                <wp:align>center</wp:align>
              </wp:positionV>
              <wp:extent cx="7126605" cy="9434195"/>
              <wp:effectExtent l="9525" t="9525" r="14605" b="11430"/>
              <wp:wrapNone/>
              <wp:docPr id="11"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21" o:spid="_x0000_s1026" style="position:absolute;margin-left:0;margin-top:0;width:561.15pt;height:742.85pt;z-index:251662336;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" o:allowincell="f" filled="f" fillcolor="black" strokeweight="1pt">
              <w10:wrap anchorx="page" anchory="page"/>
            </v:roundrect>
          </w:pict>
        </mc:Fallback>
      </mc:AlternateContent>
    </w:r>
    <w:r>
      <w:rPr>
        <w:noProof/>
        <w:sz w:val="20"/>
        <w:lang w:eastAsia="en-US" w:bidi="ar-SA"/>
      </w:rPr>
      <mc:AlternateContent>
        <mc:Choice Requires="wps">
          <w:drawing>
            <wp:anchor distT="0" distB="0" distL="114300" distR="114300" simplePos="0" relativeHeight="251661312" behindDoc="0" locked="0" layoutInCell="0" allowOverlap="1" wp14:anchorId="519A162C" wp14:editId="1F5168EF">
              <wp:simplePos x="0" y="0"/>
              <wp:positionH relativeFrom="leftMargin">
                <wp:align>right</wp:align>
              </wp:positionH>
              <wp:positionV relativeFrom="bottomMargin">
                <wp:align>top</wp:align>
              </wp:positionV>
              <wp:extent cx="520700" cy="520700"/>
              <wp:effectExtent l="2540" t="0" r="635" b="3175"/>
              <wp:wrapNone/>
              <wp:docPr id="12"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5712AC" w:rsidRDefault="009F22D4">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3</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8" o:spid="_x0000_s1030" style="position:absolute;margin-left:-10.2pt;margin-top:0;width:41pt;height:41pt;z-index:251661312;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" o:allowincell="f" fillcolor="#d34817" stroked="f">
              <v:textbox inset="0,0,0,0">
                <w:txbxContent>
                  <w:p w:rsidR="005712AC" w:rsidRDefault="009F22D4">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3</w:t>
                    </w:r>
                    <w:r>
                      <w:rPr>
                        <w:noProof/>
                        <w:color w:val="FFFFFF" w:themeColor="background1"/>
                        <w:sz w:val="40"/>
                        <w:szCs w:val="40"/>
                      </w:rPr>
                      <w:fldChar w:fldCharType="end"/>
                    </w:r>
                  </w:p>
                </w:txbxContent>
              </v:textbox>
              <w10:wrap anchorx="margin" anchory="margin"/>
            </v:oval>
          </w:pict>
        </mc:Fallback>
      </mc:AlternateContent>
    </w:r>
  </w:p>
  <w:p w:rsidR="005712AC" w:rsidRDefault="005712AC">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2D4" w:rsidRDefault="009F22D4">
      <w:pPr>
        <w:spacing w:after="0" w:line="240" w:lineRule="auto"/>
      </w:pPr>
      <w:r>
        <w:separator/>
      </w:r>
    </w:p>
  </w:footnote>
  <w:footnote w:type="continuationSeparator" w:id="0">
    <w:p w:rsidR="009F22D4" w:rsidRDefault="009F22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2AC" w:rsidRDefault="009F22D4">
    <w:pPr>
      <w:pStyle w:val="Header"/>
    </w:pPr>
    <w:r>
      <w:rPr>
        <w:noProof/>
        <w:lang w:eastAsia="en-US" w:bidi="ar-SA"/>
      </w:rPr>
      <mc:AlternateContent>
        <mc:Choice Requires="wps">
          <w:drawing>
            <wp:anchor distT="0" distB="0" distL="114300" distR="114300" simplePos="0" relativeHeight="251669504" behindDoc="0" locked="0" layoutInCell="0" allowOverlap="1" wp14:anchorId="11334F3A" wp14:editId="78731299">
              <wp:simplePos x="0" y="0"/>
              <wp:positionH relativeFrom="page">
                <wp:align>center</wp:align>
              </wp:positionH>
              <wp:positionV relativeFrom="page">
                <wp:align>center</wp:align>
              </wp:positionV>
              <wp:extent cx="7150735" cy="9455150"/>
              <wp:effectExtent l="0" t="0" r="0" b="0"/>
              <wp:wrapNone/>
              <wp:docPr id="9"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735" cy="945515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24" o:spid="_x0000_s1026" style="position:absolute;margin-left:0;margin-top:0;width:563.05pt;height:744.5pt;z-index:25166950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" o:allowincell="f" filled="f" fillcolor="black" strokeweight="1pt">
              <w10:wrap anchorx="page" anchory="page"/>
            </v:round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E0C0C54A"/>
    <w:lvl w:ilvl="0">
      <w:start w:val="1"/>
      <w:numFmt w:val="bullet"/>
      <w:pStyle w:val="ListBullet5"/>
      <w:lvlText w:val="○"/>
      <w:lvlJc w:val="left"/>
      <w:pPr>
        <w:ind w:left="1800" w:hanging="360"/>
      </w:pPr>
      <w:rPr>
        <w:rFonts w:ascii="Monotype Corsiva" w:hAnsi="Monotype Corsiva" w:hint="default"/>
        <w:color w:val="0070C0"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0070C0" w:themeColor="accent3"/>
      </w:rPr>
    </w:lvl>
  </w:abstractNum>
  <w:abstractNum w:abstractNumId="2">
    <w:nsid w:val="FFFFFF82"/>
    <w:multiLevelType w:val="singleLevel"/>
    <w:tmpl w:val="4AAC3C4A"/>
    <w:lvl w:ilvl="0">
      <w:start w:val="1"/>
      <w:numFmt w:val="bullet"/>
      <w:pStyle w:val="ListBullet3"/>
      <w:lvlText w:val=""/>
      <w:lvlJc w:val="left"/>
      <w:pPr>
        <w:ind w:left="1080" w:hanging="360"/>
      </w:pPr>
      <w:rPr>
        <w:rFonts w:ascii="Symbol" w:hAnsi="Symbol" w:hint="default"/>
        <w:color w:val="40AEFF"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0070C0" w:themeColor="accent1"/>
      </w:rPr>
    </w:lvl>
  </w:abstractNum>
  <w:abstractNum w:abstractNumId="4">
    <w:nsid w:val="FFFFFF89"/>
    <w:multiLevelType w:val="singleLevel"/>
    <w:tmpl w:val="3932A106"/>
    <w:lvl w:ilvl="0">
      <w:start w:val="1"/>
      <w:numFmt w:val="bullet"/>
      <w:pStyle w:val="ListBullet"/>
      <w:lvlText w:val=""/>
      <w:lvlJc w:val="left"/>
      <w:pPr>
        <w:ind w:left="360" w:hanging="360"/>
      </w:pPr>
      <w:rPr>
        <w:rFonts w:ascii="Symbol" w:hAnsi="Symbol" w:hint="default"/>
        <w:color w:val="00538F"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ADA"/>
    <w:rsid w:val="001B0AA9"/>
    <w:rsid w:val="002F7ADA"/>
    <w:rsid w:val="004F1AFD"/>
    <w:rsid w:val="005712AC"/>
    <w:rsid w:val="009F22D4"/>
    <w:rsid w:val="00D2163F"/>
  </w:rsids>
  <m:mathPr>
    <m:mathFont m:val="Cambria Math"/>
    <m:brkBin m:val="before"/>
    <m:brkBinSub m:val="--"/>
    <m:smallFrac m:val="0"/>
    <m:dispDef/>
    <m:lMargin m:val="0"/>
    <m:rMargin m:val="0"/>
    <m:defJc m:val="centerGroup"/>
    <m:wrapIndent m:val="1440"/>
    <m:intLim m:val="undOvr"/>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7" w:qFormat="1"/>
    <w:lsdException w:name="List Bullet 2" w:uiPriority="37" w:qFormat="1"/>
    <w:lsdException w:name="List Bullet 3" w:uiPriority="37" w:qFormat="1"/>
    <w:lsdException w:name="List Bullet 4" w:uiPriority="37" w:qFormat="1"/>
    <w:lsdException w:name="List Bullet 5" w:uiPriority="37" w:qFormat="1"/>
    <w:lsdException w:name="Title" w:semiHidden="0" w:uiPriority="10" w:unhideWhenUsed="0" w:qFormat="1"/>
    <w:lsdException w:name="Closing" w:uiPriority="7" w:qFormat="1"/>
    <w:lsdException w:name="Default Paragraph Font" w:uiPriority="1"/>
    <w:lsdException w:name="Subtitle" w:semiHidden="0" w:uiPriority="11" w:unhideWhenUsed="0" w:qFormat="1"/>
    <w:lsdException w:name="Salutation" w:uiPriority="6"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qFormat="1"/>
    <w:lsdException w:name="Placeholder Text" w:unhideWhenUsed="0" w:qFormat="1"/>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pPr>
    <w:rPr>
      <w:rFonts w:cs="Times New Roman"/>
      <w:color w:val="000000" w:themeColor="text1"/>
      <w:szCs w:val="20"/>
      <w:lang w:eastAsia="ja-JP" w:bidi="he-IL"/>
    </w:rPr>
  </w:style>
  <w:style w:type="paragraph" w:styleId="Heading1">
    <w:name w:val="heading 1"/>
    <w:basedOn w:val="Normal"/>
    <w:next w:val="Normal"/>
    <w:link w:val="Heading1Char"/>
    <w:uiPriority w:val="9"/>
    <w:semiHidden/>
    <w:unhideWhenUsed/>
    <w:pPr>
      <w:spacing w:before="300" w:after="40" w:line="240" w:lineRule="auto"/>
      <w:outlineLvl w:val="0"/>
    </w:pPr>
    <w:rPr>
      <w:rFonts w:asciiTheme="majorHAnsi" w:hAnsiTheme="majorHAnsi"/>
      <w:b/>
      <w:color w:val="00538F" w:themeColor="accent1" w:themeShade="BF"/>
      <w:spacing w:val="20"/>
      <w:sz w:val="28"/>
      <w:szCs w:val="32"/>
    </w:rPr>
  </w:style>
  <w:style w:type="paragraph" w:styleId="Heading2">
    <w:name w:val="heading 2"/>
    <w:basedOn w:val="Normal"/>
    <w:next w:val="Normal"/>
    <w:link w:val="Heading2Char"/>
    <w:uiPriority w:val="9"/>
    <w:semiHidden/>
    <w:unhideWhenUsed/>
    <w:pPr>
      <w:spacing w:before="240" w:after="40" w:line="240" w:lineRule="auto"/>
      <w:outlineLvl w:val="1"/>
    </w:pPr>
    <w:rPr>
      <w:rFonts w:asciiTheme="majorHAnsi" w:hAnsiTheme="majorHAnsi"/>
      <w:b/>
      <w:color w:val="00538F" w:themeColor="accent1" w:themeShade="BF"/>
      <w:spacing w:val="20"/>
      <w:sz w:val="24"/>
      <w:szCs w:val="28"/>
    </w:rPr>
  </w:style>
  <w:style w:type="paragraph" w:styleId="Heading3">
    <w:name w:val="heading 3"/>
    <w:basedOn w:val="Normal"/>
    <w:next w:val="Normal"/>
    <w:link w:val="Heading3Char"/>
    <w:uiPriority w:val="9"/>
    <w:semiHidden/>
    <w:unhideWhenUsed/>
    <w:qFormat/>
    <w:pPr>
      <w:spacing w:before="200" w:after="40" w:line="240" w:lineRule="auto"/>
      <w:outlineLvl w:val="2"/>
    </w:pPr>
    <w:rPr>
      <w:rFonts w:asciiTheme="majorHAnsi" w:hAnsiTheme="majorHAnsi"/>
      <w:b/>
      <w:color w:val="0070C0" w:themeColor="accent1"/>
      <w:spacing w:val="20"/>
      <w:sz w:val="24"/>
      <w:szCs w:val="24"/>
    </w:rPr>
  </w:style>
  <w:style w:type="paragraph" w:styleId="Heading4">
    <w:name w:val="heading 4"/>
    <w:basedOn w:val="Normal"/>
    <w:next w:val="Normal"/>
    <w:link w:val="Heading4Char"/>
    <w:uiPriority w:val="9"/>
    <w:semiHidden/>
    <w:unhideWhenUsed/>
    <w:qFormat/>
    <w:pPr>
      <w:spacing w:before="240" w:after="0"/>
      <w:outlineLvl w:val="3"/>
    </w:pPr>
    <w:rPr>
      <w:rFonts w:asciiTheme="majorHAnsi" w:hAnsiTheme="majorHAnsi"/>
      <w:b/>
      <w:color w:val="00538F" w:themeColor="accent3" w:themeShade="BF"/>
      <w:spacing w:val="20"/>
      <w:sz w:val="24"/>
      <w:szCs w:val="22"/>
    </w:rPr>
  </w:style>
  <w:style w:type="paragraph" w:styleId="Heading5">
    <w:name w:val="heading 5"/>
    <w:basedOn w:val="Normal"/>
    <w:next w:val="Normal"/>
    <w:link w:val="Heading5Char"/>
    <w:uiPriority w:val="9"/>
    <w:semiHidden/>
    <w:unhideWhenUsed/>
    <w:qFormat/>
    <w:pPr>
      <w:spacing w:before="200" w:after="0"/>
      <w:outlineLvl w:val="4"/>
    </w:pPr>
    <w:rPr>
      <w:rFonts w:asciiTheme="majorHAnsi" w:hAnsiTheme="majorHAnsi"/>
      <w:b/>
      <w:i/>
      <w:color w:val="00538F" w:themeColor="accent3" w:themeShade="BF"/>
      <w:spacing w:val="20"/>
      <w:szCs w:val="26"/>
    </w:rPr>
  </w:style>
  <w:style w:type="paragraph" w:styleId="Heading6">
    <w:name w:val="heading 6"/>
    <w:basedOn w:val="Normal"/>
    <w:next w:val="Normal"/>
    <w:link w:val="Heading6Char"/>
    <w:uiPriority w:val="9"/>
    <w:semiHidden/>
    <w:unhideWhenUsed/>
    <w:qFormat/>
    <w:pPr>
      <w:spacing w:before="200" w:after="0"/>
      <w:outlineLvl w:val="5"/>
    </w:pPr>
    <w:rPr>
      <w:rFonts w:asciiTheme="majorHAnsi" w:hAnsiTheme="majorHAnsi"/>
      <w:color w:val="003760" w:themeColor="accent3" w:themeShade="80"/>
      <w:spacing w:val="10"/>
      <w:sz w:val="24"/>
    </w:rPr>
  </w:style>
  <w:style w:type="paragraph" w:styleId="Heading7">
    <w:name w:val="heading 7"/>
    <w:basedOn w:val="Normal"/>
    <w:next w:val="Normal"/>
    <w:link w:val="Heading7Char"/>
    <w:uiPriority w:val="9"/>
    <w:semiHidden/>
    <w:unhideWhenUsed/>
    <w:qFormat/>
    <w:pPr>
      <w:spacing w:before="200" w:after="0"/>
      <w:outlineLvl w:val="6"/>
    </w:pPr>
    <w:rPr>
      <w:rFonts w:asciiTheme="majorHAnsi" w:hAnsiTheme="majorHAnsi"/>
      <w:i/>
      <w:color w:val="003760" w:themeColor="accent3" w:themeShade="80"/>
      <w:spacing w:val="10"/>
      <w:sz w:val="24"/>
    </w:rPr>
  </w:style>
  <w:style w:type="paragraph" w:styleId="Heading8">
    <w:name w:val="heading 8"/>
    <w:basedOn w:val="Normal"/>
    <w:next w:val="Normal"/>
    <w:link w:val="Heading8Char"/>
    <w:uiPriority w:val="9"/>
    <w:semiHidden/>
    <w:unhideWhenUsed/>
    <w:qFormat/>
    <w:pPr>
      <w:spacing w:before="200" w:after="0"/>
      <w:outlineLvl w:val="7"/>
    </w:pPr>
    <w:rPr>
      <w:rFonts w:asciiTheme="majorHAnsi" w:hAnsiTheme="majorHAnsi"/>
      <w:color w:val="0070C0" w:themeColor="accent1"/>
      <w:spacing w:val="10"/>
    </w:rPr>
  </w:style>
  <w:style w:type="paragraph" w:styleId="Heading9">
    <w:name w:val="heading 9"/>
    <w:basedOn w:val="Normal"/>
    <w:next w:val="Normal"/>
    <w:link w:val="Heading9Char"/>
    <w:uiPriority w:val="9"/>
    <w:semiHidden/>
    <w:unhideWhenUsed/>
    <w:qFormat/>
    <w:pPr>
      <w:spacing w:before="200" w:after="0"/>
      <w:outlineLvl w:val="8"/>
    </w:pPr>
    <w:rPr>
      <w:rFonts w:asciiTheme="majorHAnsi" w:hAnsiTheme="majorHAnsi"/>
      <w:i/>
      <w:color w:val="0070C0"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qFormat/>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000000" w:themeColor="text1"/>
      <w:szCs w:val="20"/>
      <w:lang w:eastAsia="ja-JP" w:bidi="he-IL"/>
    </w:rPr>
  </w:style>
  <w:style w:type="paragraph" w:styleId="NoSpacing">
    <w:name w:val="No Spacing"/>
    <w:basedOn w:val="Normal"/>
    <w:uiPriority w:val="1"/>
    <w:qFormat/>
    <w:pPr>
      <w:spacing w:after="0" w:line="240" w:lineRule="auto"/>
    </w:pPr>
  </w:style>
  <w:style w:type="paragraph" w:styleId="Closing">
    <w:name w:val="Closing"/>
    <w:basedOn w:val="Normal"/>
    <w:link w:val="ClosingChar"/>
    <w:uiPriority w:val="7"/>
    <w:unhideWhenUsed/>
    <w:qFormat/>
    <w:pPr>
      <w:spacing w:before="480" w:after="960"/>
      <w:contextualSpacing/>
    </w:pPr>
  </w:style>
  <w:style w:type="character" w:customStyle="1" w:styleId="ClosingChar">
    <w:name w:val="Closing Char"/>
    <w:basedOn w:val="DefaultParagraphFont"/>
    <w:link w:val="Closing"/>
    <w:uiPriority w:val="7"/>
    <w:rPr>
      <w:rFonts w:cs="Times New Roman"/>
      <w:color w:val="000000" w:themeColor="text1"/>
      <w:szCs w:val="20"/>
      <w:lang w:eastAsia="ja-JP" w:bidi="he-IL"/>
    </w:rPr>
  </w:style>
  <w:style w:type="paragraph" w:customStyle="1" w:styleId="RecipientAddress">
    <w:name w:val="Recipient Address"/>
    <w:basedOn w:val="NoSpacing"/>
    <w:link w:val="RecipientAddressChar"/>
    <w:uiPriority w:val="5"/>
    <w:qFormat/>
    <w:pPr>
      <w:spacing w:after="360"/>
      <w:contextualSpacing/>
    </w:pPr>
  </w:style>
  <w:style w:type="paragraph" w:styleId="Salutation">
    <w:name w:val="Salutation"/>
    <w:basedOn w:val="NoSpacing"/>
    <w:next w:val="Normal"/>
    <w:link w:val="SalutationChar"/>
    <w:uiPriority w:val="6"/>
    <w:unhideWhenUsed/>
    <w:qFormat/>
    <w:pPr>
      <w:spacing w:before="480" w:after="320"/>
      <w:contextualSpacing/>
    </w:pPr>
    <w:rPr>
      <w:b/>
    </w:rPr>
  </w:style>
  <w:style w:type="character" w:customStyle="1" w:styleId="SalutationChar">
    <w:name w:val="Salutation Char"/>
    <w:basedOn w:val="DefaultParagraphFont"/>
    <w:link w:val="Salutation"/>
    <w:uiPriority w:val="6"/>
    <w:rPr>
      <w:rFonts w:cs="Times New Roman"/>
      <w:b/>
      <w:color w:val="000000" w:themeColor="text1"/>
      <w:szCs w:val="20"/>
      <w:lang w:eastAsia="ja-JP" w:bidi="he-IL"/>
    </w:rPr>
  </w:style>
  <w:style w:type="paragraph" w:customStyle="1" w:styleId="SenderAddress">
    <w:name w:val="Sender Address"/>
    <w:basedOn w:val="NoSpacing"/>
    <w:uiPriority w:val="3"/>
    <w:qFormat/>
    <w:pPr>
      <w:spacing w:after="360"/>
      <w:contextualSpacing/>
    </w:pPr>
  </w:style>
  <w:style w:type="character" w:styleId="PlaceholderText">
    <w:name w:val="Placeholder Text"/>
    <w:basedOn w:val="DefaultParagraphFont"/>
    <w:uiPriority w:val="99"/>
    <w:unhideWhenUsed/>
    <w:qFormat/>
    <w:rPr>
      <w:color w:val="808080"/>
    </w:rPr>
  </w:style>
  <w:style w:type="paragraph" w:styleId="Signature">
    <w:name w:val="Signature"/>
    <w:basedOn w:val="Normal"/>
    <w:link w:val="SignatureChar"/>
    <w:uiPriority w:val="99"/>
    <w:unhideWhenUsed/>
    <w:pPr>
      <w:spacing w:after="200"/>
      <w:contextualSpacing/>
    </w:pPr>
  </w:style>
  <w:style w:type="character" w:customStyle="1" w:styleId="SignatureChar">
    <w:name w:val="Signature Char"/>
    <w:basedOn w:val="DefaultParagraphFont"/>
    <w:link w:val="Signature"/>
    <w:uiPriority w:val="99"/>
    <w:rPr>
      <w:rFonts w:cs="Times New Roman"/>
      <w:color w:val="000000" w:themeColor="text1"/>
      <w:szCs w:val="20"/>
      <w:lang w:eastAsia="ja-JP" w:bidi="he-IL"/>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000000" w:themeColor="text1"/>
      <w:sz w:val="16"/>
      <w:szCs w:val="16"/>
      <w:lang w:eastAsia="ja-JP" w:bidi="he-IL"/>
    </w:rPr>
  </w:style>
  <w:style w:type="paragraph" w:styleId="BlockText">
    <w:name w:val="Block Text"/>
    <w:aliases w:val="Block Quote"/>
    <w:uiPriority w:val="40"/>
    <w:pPr>
      <w:pBdr>
        <w:top w:val="single" w:sz="2" w:space="10" w:color="40AEFF" w:themeColor="accent1" w:themeTint="99"/>
        <w:bottom w:val="single" w:sz="24" w:space="10" w:color="40AEFF" w:themeColor="accent1" w:themeTint="99"/>
      </w:pBdr>
      <w:spacing w:after="280" w:line="240" w:lineRule="auto"/>
      <w:ind w:left="1440" w:right="1440"/>
      <w:jc w:val="both"/>
    </w:pPr>
    <w:rPr>
      <w:rFonts w:eastAsia="Times New Roman" w:cs="Times New Roman"/>
      <w:color w:val="808080" w:themeColor="background1" w:themeShade="80"/>
      <w:sz w:val="28"/>
      <w:szCs w:val="28"/>
      <w:lang w:eastAsia="ko-KR" w:bidi="hi-IN"/>
    </w:rPr>
  </w:style>
  <w:style w:type="character" w:styleId="BookTitle">
    <w:name w:val="Book Title"/>
    <w:basedOn w:val="DefaultParagraphFont"/>
    <w:uiPriority w:val="33"/>
    <w:qFormat/>
    <w:rPr>
      <w:rFonts w:asciiTheme="majorHAnsi" w:hAnsiTheme="majorHAnsi" w:cs="Times New Roman"/>
      <w:i/>
      <w:color w:val="FFFF00" w:themeColor="accent6"/>
      <w:sz w:val="20"/>
      <w:szCs w:val="20"/>
    </w:rPr>
  </w:style>
  <w:style w:type="paragraph" w:styleId="Caption">
    <w:name w:val="caption"/>
    <w:basedOn w:val="Normal"/>
    <w:next w:val="Normal"/>
    <w:uiPriority w:val="35"/>
    <w:unhideWhenUsed/>
    <w:qFormat/>
    <w:pPr>
      <w:spacing w:after="0" w:line="240" w:lineRule="auto"/>
    </w:pPr>
    <w:rPr>
      <w:bCs/>
      <w:smallCaps/>
      <w:color w:val="BFBF00" w:themeColor="accent2" w:themeShade="BF"/>
      <w:spacing w:val="10"/>
      <w:sz w:val="18"/>
      <w:szCs w:val="18"/>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cs="Times New Roman"/>
      <w:color w:val="000000" w:themeColor="text1"/>
      <w:szCs w:val="20"/>
      <w:lang w:eastAsia="ja-JP" w:bidi="he-IL"/>
    </w:rPr>
  </w:style>
  <w:style w:type="character" w:styleId="Emphasis">
    <w:name w:val="Emphasis"/>
    <w:uiPriority w:val="20"/>
    <w:qFormat/>
    <w:rPr>
      <w:b/>
      <w:i/>
      <w:color w:val="404040" w:themeColor="text1" w:themeTint="BF"/>
      <w:spacing w:val="2"/>
      <w:w w:val="100"/>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000000" w:themeColor="text1"/>
      <w:szCs w:val="20"/>
      <w:lang w:eastAsia="ja-JP" w:bidi="he-IL"/>
    </w:rPr>
  </w:style>
  <w:style w:type="character" w:customStyle="1" w:styleId="Heading1Char">
    <w:name w:val="Heading 1 Char"/>
    <w:basedOn w:val="DefaultParagraphFont"/>
    <w:link w:val="Heading1"/>
    <w:uiPriority w:val="9"/>
    <w:semiHidden/>
    <w:rPr>
      <w:rFonts w:asciiTheme="majorHAnsi" w:hAnsiTheme="majorHAnsi" w:cs="Times New Roman"/>
      <w:b/>
      <w:color w:val="00538F" w:themeColor="accent1" w:themeShade="BF"/>
      <w:spacing w:val="20"/>
      <w:sz w:val="28"/>
      <w:szCs w:val="32"/>
      <w:lang w:eastAsia="ja-JP" w:bidi="he-IL"/>
    </w:rPr>
  </w:style>
  <w:style w:type="character" w:customStyle="1" w:styleId="Heading2Char">
    <w:name w:val="Heading 2 Char"/>
    <w:basedOn w:val="DefaultParagraphFont"/>
    <w:link w:val="Heading2"/>
    <w:uiPriority w:val="9"/>
    <w:semiHidden/>
    <w:rPr>
      <w:rFonts w:asciiTheme="majorHAnsi" w:hAnsiTheme="majorHAnsi" w:cs="Times New Roman"/>
      <w:b/>
      <w:color w:val="00538F" w:themeColor="accent1" w:themeShade="BF"/>
      <w:spacing w:val="20"/>
      <w:sz w:val="24"/>
      <w:szCs w:val="28"/>
      <w:lang w:eastAsia="ja-JP" w:bidi="he-IL"/>
    </w:rPr>
  </w:style>
  <w:style w:type="character" w:customStyle="1" w:styleId="Heading3Char">
    <w:name w:val="Heading 3 Char"/>
    <w:basedOn w:val="DefaultParagraphFont"/>
    <w:link w:val="Heading3"/>
    <w:uiPriority w:val="9"/>
    <w:semiHidden/>
    <w:rPr>
      <w:rFonts w:asciiTheme="majorHAnsi" w:hAnsiTheme="majorHAnsi" w:cs="Times New Roman"/>
      <w:b/>
      <w:color w:val="0070C0" w:themeColor="accent1"/>
      <w:spacing w:val="20"/>
      <w:sz w:val="24"/>
      <w:szCs w:val="24"/>
      <w:lang w:eastAsia="ja-JP" w:bidi="he-IL"/>
    </w:rPr>
  </w:style>
  <w:style w:type="character" w:customStyle="1" w:styleId="Heading4Char">
    <w:name w:val="Heading 4 Char"/>
    <w:basedOn w:val="DefaultParagraphFont"/>
    <w:link w:val="Heading4"/>
    <w:uiPriority w:val="9"/>
    <w:semiHidden/>
    <w:rPr>
      <w:rFonts w:asciiTheme="majorHAnsi" w:hAnsiTheme="majorHAnsi" w:cs="Times New Roman"/>
      <w:b/>
      <w:color w:val="00538F" w:themeColor="accent3" w:themeShade="BF"/>
      <w:spacing w:val="20"/>
      <w:sz w:val="24"/>
      <w:lang w:eastAsia="ja-JP" w:bidi="he-IL"/>
    </w:rPr>
  </w:style>
  <w:style w:type="character" w:customStyle="1" w:styleId="Heading5Char">
    <w:name w:val="Heading 5 Char"/>
    <w:basedOn w:val="DefaultParagraphFont"/>
    <w:link w:val="Heading5"/>
    <w:uiPriority w:val="9"/>
    <w:semiHidden/>
    <w:rPr>
      <w:rFonts w:asciiTheme="majorHAnsi" w:hAnsiTheme="majorHAnsi" w:cs="Times New Roman"/>
      <w:b/>
      <w:i/>
      <w:color w:val="00538F" w:themeColor="accent3" w:themeShade="BF"/>
      <w:spacing w:val="20"/>
      <w:szCs w:val="26"/>
      <w:lang w:eastAsia="ja-JP" w:bidi="he-IL"/>
    </w:rPr>
  </w:style>
  <w:style w:type="character" w:customStyle="1" w:styleId="Heading6Char">
    <w:name w:val="Heading 6 Char"/>
    <w:basedOn w:val="DefaultParagraphFont"/>
    <w:link w:val="Heading6"/>
    <w:uiPriority w:val="9"/>
    <w:semiHidden/>
    <w:rPr>
      <w:rFonts w:asciiTheme="majorHAnsi" w:hAnsiTheme="majorHAnsi" w:cs="Times New Roman"/>
      <w:color w:val="003760" w:themeColor="accent3" w:themeShade="80"/>
      <w:spacing w:val="10"/>
      <w:sz w:val="24"/>
      <w:szCs w:val="20"/>
      <w:lang w:eastAsia="ja-JP" w:bidi="he-IL"/>
    </w:rPr>
  </w:style>
  <w:style w:type="character" w:customStyle="1" w:styleId="Heading7Char">
    <w:name w:val="Heading 7 Char"/>
    <w:basedOn w:val="DefaultParagraphFont"/>
    <w:link w:val="Heading7"/>
    <w:uiPriority w:val="9"/>
    <w:semiHidden/>
    <w:rPr>
      <w:rFonts w:asciiTheme="majorHAnsi" w:hAnsiTheme="majorHAnsi" w:cs="Times New Roman"/>
      <w:i/>
      <w:color w:val="003760" w:themeColor="accent3" w:themeShade="80"/>
      <w:spacing w:val="10"/>
      <w:sz w:val="24"/>
      <w:szCs w:val="20"/>
      <w:lang w:eastAsia="ja-JP" w:bidi="he-IL"/>
    </w:rPr>
  </w:style>
  <w:style w:type="character" w:customStyle="1" w:styleId="Heading8Char">
    <w:name w:val="Heading 8 Char"/>
    <w:basedOn w:val="DefaultParagraphFont"/>
    <w:link w:val="Heading8"/>
    <w:uiPriority w:val="9"/>
    <w:semiHidden/>
    <w:rPr>
      <w:rFonts w:asciiTheme="majorHAnsi" w:hAnsiTheme="majorHAnsi" w:cs="Times New Roman"/>
      <w:color w:val="0070C0" w:themeColor="accent1"/>
      <w:spacing w:val="10"/>
      <w:szCs w:val="20"/>
      <w:lang w:eastAsia="ja-JP" w:bidi="he-IL"/>
    </w:rPr>
  </w:style>
  <w:style w:type="character" w:customStyle="1" w:styleId="Heading9Char">
    <w:name w:val="Heading 9 Char"/>
    <w:basedOn w:val="DefaultParagraphFont"/>
    <w:link w:val="Heading9"/>
    <w:uiPriority w:val="9"/>
    <w:semiHidden/>
    <w:rPr>
      <w:rFonts w:asciiTheme="majorHAnsi" w:hAnsiTheme="majorHAnsi" w:cs="Times New Roman"/>
      <w:i/>
      <w:color w:val="0070C0" w:themeColor="accent1"/>
      <w:spacing w:val="10"/>
      <w:szCs w:val="20"/>
      <w:lang w:eastAsia="ja-JP" w:bidi="he-IL"/>
    </w:rPr>
  </w:style>
  <w:style w:type="character" w:styleId="Hyperlink">
    <w:name w:val="Hyperlink"/>
    <w:basedOn w:val="DefaultParagraphFont"/>
    <w:uiPriority w:val="99"/>
    <w:semiHidden/>
    <w:unhideWhenUsed/>
    <w:rPr>
      <w:color w:val="FF0000" w:themeColor="hyperlink"/>
      <w:u w:val="single"/>
    </w:rPr>
  </w:style>
  <w:style w:type="character" w:styleId="IntenseEmphasis">
    <w:name w:val="Intense Emphasis"/>
    <w:basedOn w:val="DefaultParagraphFont"/>
    <w:uiPriority w:val="21"/>
    <w:qFormat/>
    <w:rPr>
      <w:rFonts w:asciiTheme="minorHAnsi" w:hAnsiTheme="minorHAnsi" w:cs="Times New Roman"/>
      <w:b/>
      <w:i/>
      <w:smallCaps/>
      <w:color w:val="FFFF00" w:themeColor="accent2"/>
      <w:spacing w:val="2"/>
      <w:w w:val="100"/>
      <w:sz w:val="20"/>
      <w:szCs w:val="20"/>
    </w:rPr>
  </w:style>
  <w:style w:type="paragraph" w:styleId="IntenseQuote">
    <w:name w:val="Intense Quote"/>
    <w:basedOn w:val="Normal"/>
    <w:link w:val="IntenseQuoteChar"/>
    <w:uiPriority w:val="30"/>
    <w:qFormat/>
    <w:pPr>
      <w:pBdr>
        <w:top w:val="single" w:sz="36" w:space="10" w:color="40AEFF" w:themeColor="accent1" w:themeTint="99"/>
        <w:left w:val="single" w:sz="24" w:space="10" w:color="0070C0" w:themeColor="accent1"/>
        <w:bottom w:val="single" w:sz="36" w:space="10" w:color="0070C0" w:themeColor="accent3"/>
        <w:right w:val="single" w:sz="24" w:space="10" w:color="0070C0" w:themeColor="accent1"/>
      </w:pBdr>
      <w:shd w:val="clear" w:color="auto" w:fill="0070C0"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Pr>
      <w:rFonts w:asciiTheme="majorHAnsi" w:hAnsiTheme="majorHAnsi" w:cs="Times New Roman"/>
      <w:i/>
      <w:color w:val="FFFFFF" w:themeColor="background1"/>
      <w:sz w:val="32"/>
      <w:szCs w:val="20"/>
      <w:shd w:val="clear" w:color="auto" w:fill="0070C0" w:themeFill="accent1"/>
      <w:lang w:eastAsia="ja-JP" w:bidi="he-IL"/>
    </w:rPr>
  </w:style>
  <w:style w:type="character" w:styleId="IntenseReference">
    <w:name w:val="Intense Reference"/>
    <w:basedOn w:val="DefaultParagraphFont"/>
    <w:uiPriority w:val="32"/>
    <w:qFormat/>
    <w:rPr>
      <w:rFonts w:cs="Times New Roman"/>
      <w:b/>
      <w:color w:val="0070C0" w:themeColor="accent1"/>
      <w:sz w:val="22"/>
      <w:szCs w:val="20"/>
      <w:u w:val="single"/>
    </w:rPr>
  </w:style>
  <w:style w:type="paragraph" w:styleId="ListBullet">
    <w:name w:val="List Bullet"/>
    <w:basedOn w:val="Normal"/>
    <w:uiPriority w:val="37"/>
    <w:unhideWhenUsed/>
    <w:qFormat/>
    <w:pPr>
      <w:numPr>
        <w:numId w:val="11"/>
      </w:numPr>
      <w:spacing w:after="0"/>
      <w:contextualSpacing/>
    </w:pPr>
  </w:style>
  <w:style w:type="paragraph" w:styleId="ListBullet2">
    <w:name w:val="List Bullet 2"/>
    <w:basedOn w:val="Normal"/>
    <w:uiPriority w:val="37"/>
    <w:unhideWhenUsed/>
    <w:qFormat/>
    <w:pPr>
      <w:numPr>
        <w:numId w:val="12"/>
      </w:numPr>
      <w:spacing w:after="0"/>
    </w:pPr>
  </w:style>
  <w:style w:type="paragraph" w:styleId="ListBullet3">
    <w:name w:val="List Bullet 3"/>
    <w:basedOn w:val="Normal"/>
    <w:uiPriority w:val="37"/>
    <w:unhideWhenUsed/>
    <w:qFormat/>
    <w:pPr>
      <w:numPr>
        <w:numId w:val="13"/>
      </w:numPr>
      <w:spacing w:after="0"/>
    </w:pPr>
  </w:style>
  <w:style w:type="paragraph" w:styleId="ListBullet4">
    <w:name w:val="List Bullet 4"/>
    <w:basedOn w:val="Normal"/>
    <w:uiPriority w:val="37"/>
    <w:unhideWhenUsed/>
    <w:qFormat/>
    <w:pPr>
      <w:numPr>
        <w:numId w:val="14"/>
      </w:numPr>
      <w:spacing w:after="0"/>
    </w:pPr>
  </w:style>
  <w:style w:type="paragraph" w:styleId="ListBullet5">
    <w:name w:val="List Bullet 5"/>
    <w:basedOn w:val="Normal"/>
    <w:uiPriority w:val="37"/>
    <w:unhideWhenUsed/>
    <w:qFormat/>
    <w:pPr>
      <w:numPr>
        <w:numId w:val="15"/>
      </w:numPr>
      <w:spacing w:after="0"/>
    </w:pPr>
  </w:style>
  <w:style w:type="paragraph" w:styleId="Quote">
    <w:name w:val="Quote"/>
    <w:basedOn w:val="Normal"/>
    <w:link w:val="QuoteChar"/>
    <w:uiPriority w:val="29"/>
    <w:qFormat/>
    <w:rPr>
      <w:i/>
      <w:color w:val="808080" w:themeColor="background1" w:themeShade="80"/>
      <w:sz w:val="24"/>
    </w:rPr>
  </w:style>
  <w:style w:type="character" w:customStyle="1" w:styleId="QuoteChar">
    <w:name w:val="Quote Char"/>
    <w:basedOn w:val="DefaultParagraphFont"/>
    <w:link w:val="Quote"/>
    <w:uiPriority w:val="29"/>
    <w:rPr>
      <w:rFonts w:cs="Times New Roman"/>
      <w:i/>
      <w:color w:val="808080" w:themeColor="background1" w:themeShade="80"/>
      <w:sz w:val="24"/>
      <w:szCs w:val="20"/>
      <w:lang w:eastAsia="ja-JP" w:bidi="he-IL"/>
    </w:rPr>
  </w:style>
  <w:style w:type="character" w:styleId="Strong">
    <w:name w:val="Strong"/>
    <w:uiPriority w:val="22"/>
    <w:qFormat/>
    <w:rPr>
      <w:rFonts w:asciiTheme="minorHAnsi" w:hAnsiTheme="minorHAnsi"/>
      <w:b/>
      <w:color w:val="FFFF00" w:themeColor="accent2"/>
    </w:rPr>
  </w:style>
  <w:style w:type="paragraph" w:styleId="Subtitle">
    <w:name w:val="Subtitle"/>
    <w:basedOn w:val="Normal"/>
    <w:link w:val="SubtitleChar"/>
    <w:uiPriority w:val="11"/>
    <w:pPr>
      <w:spacing w:after="480" w:line="240" w:lineRule="auto"/>
      <w:jc w:val="center"/>
    </w:pPr>
    <w:rPr>
      <w:rFonts w:asciiTheme="majorHAnsi" w:hAnsiTheme="majorHAnsi" w:cstheme="minorHAnsi"/>
      <w:color w:val="000000"/>
      <w:sz w:val="28"/>
      <w:szCs w:val="24"/>
    </w:rPr>
  </w:style>
  <w:style w:type="character" w:customStyle="1" w:styleId="SubtitleChar">
    <w:name w:val="Subtitle Char"/>
    <w:basedOn w:val="DefaultParagraphFont"/>
    <w:link w:val="Subtitle"/>
    <w:uiPriority w:val="11"/>
    <w:rPr>
      <w:rFonts w:asciiTheme="majorHAnsi" w:hAnsiTheme="majorHAnsi" w:cstheme="minorHAnsi"/>
      <w:sz w:val="28"/>
      <w:szCs w:val="24"/>
      <w:lang w:eastAsia="ja-JP" w:bidi="he-IL"/>
    </w:rPr>
  </w:style>
  <w:style w:type="character" w:styleId="SubtleEmphasis">
    <w:name w:val="Subtle Emphasis"/>
    <w:basedOn w:val="DefaultParagraphFont"/>
    <w:uiPriority w:val="19"/>
    <w:qFormat/>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Pr>
      <w:rFonts w:cs="Times New Roman"/>
      <w:color w:val="737373" w:themeColor="text1" w:themeTint="8C"/>
      <w:sz w:val="22"/>
      <w:szCs w:val="20"/>
      <w:u w:val="single"/>
    </w:rPr>
  </w:style>
  <w:style w:type="paragraph" w:styleId="Title">
    <w:name w:val="Title"/>
    <w:basedOn w:val="Normal"/>
    <w:link w:val="TitleChar"/>
    <w:uiPriority w:val="10"/>
    <w:pPr>
      <w:pBdr>
        <w:bottom w:val="single" w:sz="8" w:space="4" w:color="0070C0" w:themeColor="accent1"/>
      </w:pBdr>
      <w:spacing w:line="240" w:lineRule="auto"/>
      <w:contextualSpacing/>
      <w:jc w:val="center"/>
    </w:pPr>
    <w:rPr>
      <w:rFonts w:asciiTheme="majorHAnsi" w:hAnsiTheme="majorHAnsi"/>
      <w:b/>
      <w:smallCaps/>
      <w:color w:val="0070C0" w:themeColor="accent1"/>
      <w:sz w:val="48"/>
      <w:szCs w:val="48"/>
    </w:rPr>
  </w:style>
  <w:style w:type="character" w:customStyle="1" w:styleId="TitleChar">
    <w:name w:val="Title Char"/>
    <w:basedOn w:val="DefaultParagraphFont"/>
    <w:link w:val="Title"/>
    <w:uiPriority w:val="10"/>
    <w:rPr>
      <w:rFonts w:asciiTheme="majorHAnsi" w:hAnsiTheme="majorHAnsi" w:cs="Times New Roman"/>
      <w:b/>
      <w:smallCaps/>
      <w:color w:val="0070C0" w:themeColor="accent1"/>
      <w:sz w:val="48"/>
      <w:szCs w:val="48"/>
      <w:lang w:eastAsia="ja-JP" w:bidi="he-IL"/>
    </w:rPr>
  </w:style>
  <w:style w:type="paragraph" w:styleId="TOC1">
    <w:name w:val="toc 1"/>
    <w:basedOn w:val="Normal"/>
    <w:next w:val="Normal"/>
    <w:autoRedefine/>
    <w:uiPriority w:val="99"/>
    <w:semiHidden/>
    <w:unhideWhenUsed/>
    <w:qFormat/>
    <w:pPr>
      <w:tabs>
        <w:tab w:val="right" w:leader="dot" w:pos="8630"/>
      </w:tabs>
      <w:spacing w:after="40" w:line="240" w:lineRule="auto"/>
    </w:pPr>
    <w:rPr>
      <w:smallCaps/>
      <w:noProof/>
      <w:color w:val="FFFF00" w:themeColor="accent2"/>
    </w:rPr>
  </w:style>
  <w:style w:type="paragraph" w:styleId="TOC2">
    <w:name w:val="toc 2"/>
    <w:basedOn w:val="Normal"/>
    <w:next w:val="Normal"/>
    <w:autoRedefine/>
    <w:uiPriority w:val="99"/>
    <w:semiHidden/>
    <w:unhideWhenUsed/>
    <w:qFormat/>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760"/>
    </w:pPr>
    <w:rPr>
      <w:smallCaps/>
      <w:noProof/>
    </w:rPr>
  </w:style>
  <w:style w:type="paragraph" w:customStyle="1" w:styleId="DateText">
    <w:name w:val="Date Text"/>
    <w:basedOn w:val="Normal"/>
    <w:uiPriority w:val="35"/>
    <w:pPr>
      <w:spacing w:before="720" w:after="200"/>
      <w:contextualSpacing/>
    </w:pPr>
  </w:style>
  <w:style w:type="paragraph" w:customStyle="1" w:styleId="GrayText">
    <w:name w:val="Gray Text"/>
    <w:basedOn w:val="NoSpacing"/>
    <w:uiPriority w:val="35"/>
    <w:qFormat/>
    <w:rPr>
      <w:rFonts w:asciiTheme="majorHAnsi" w:hAnsiTheme="majorHAnsi"/>
      <w:sz w:val="20"/>
      <w:lang w:bidi="ar-SA"/>
    </w:rPr>
  </w:style>
  <w:style w:type="character" w:customStyle="1" w:styleId="RecipientAddressChar">
    <w:name w:val="Recipient Address Char"/>
    <w:basedOn w:val="DefaultParagraphFont"/>
    <w:link w:val="RecipientAddress"/>
    <w:uiPriority w:val="5"/>
    <w:locked/>
    <w:rPr>
      <w:rFonts w:cs="Times New Roman"/>
      <w:color w:val="000000" w:themeColor="text1"/>
      <w:szCs w:val="20"/>
      <w:lang w:eastAsia="ja-JP"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7" w:qFormat="1"/>
    <w:lsdException w:name="List Bullet 2" w:uiPriority="37" w:qFormat="1"/>
    <w:lsdException w:name="List Bullet 3" w:uiPriority="37" w:qFormat="1"/>
    <w:lsdException w:name="List Bullet 4" w:uiPriority="37" w:qFormat="1"/>
    <w:lsdException w:name="List Bullet 5" w:uiPriority="37" w:qFormat="1"/>
    <w:lsdException w:name="Title" w:semiHidden="0" w:uiPriority="10" w:unhideWhenUsed="0" w:qFormat="1"/>
    <w:lsdException w:name="Closing" w:uiPriority="7" w:qFormat="1"/>
    <w:lsdException w:name="Default Paragraph Font" w:uiPriority="1"/>
    <w:lsdException w:name="Subtitle" w:semiHidden="0" w:uiPriority="11" w:unhideWhenUsed="0" w:qFormat="1"/>
    <w:lsdException w:name="Salutation" w:uiPriority="6"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qFormat="1"/>
    <w:lsdException w:name="Placeholder Text" w:unhideWhenUsed="0" w:qFormat="1"/>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pPr>
    <w:rPr>
      <w:rFonts w:cs="Times New Roman"/>
      <w:color w:val="000000" w:themeColor="text1"/>
      <w:szCs w:val="20"/>
      <w:lang w:eastAsia="ja-JP" w:bidi="he-IL"/>
    </w:rPr>
  </w:style>
  <w:style w:type="paragraph" w:styleId="Heading1">
    <w:name w:val="heading 1"/>
    <w:basedOn w:val="Normal"/>
    <w:next w:val="Normal"/>
    <w:link w:val="Heading1Char"/>
    <w:uiPriority w:val="9"/>
    <w:semiHidden/>
    <w:unhideWhenUsed/>
    <w:pPr>
      <w:spacing w:before="300" w:after="40" w:line="240" w:lineRule="auto"/>
      <w:outlineLvl w:val="0"/>
    </w:pPr>
    <w:rPr>
      <w:rFonts w:asciiTheme="majorHAnsi" w:hAnsiTheme="majorHAnsi"/>
      <w:b/>
      <w:color w:val="00538F" w:themeColor="accent1" w:themeShade="BF"/>
      <w:spacing w:val="20"/>
      <w:sz w:val="28"/>
      <w:szCs w:val="32"/>
    </w:rPr>
  </w:style>
  <w:style w:type="paragraph" w:styleId="Heading2">
    <w:name w:val="heading 2"/>
    <w:basedOn w:val="Normal"/>
    <w:next w:val="Normal"/>
    <w:link w:val="Heading2Char"/>
    <w:uiPriority w:val="9"/>
    <w:semiHidden/>
    <w:unhideWhenUsed/>
    <w:pPr>
      <w:spacing w:before="240" w:after="40" w:line="240" w:lineRule="auto"/>
      <w:outlineLvl w:val="1"/>
    </w:pPr>
    <w:rPr>
      <w:rFonts w:asciiTheme="majorHAnsi" w:hAnsiTheme="majorHAnsi"/>
      <w:b/>
      <w:color w:val="00538F" w:themeColor="accent1" w:themeShade="BF"/>
      <w:spacing w:val="20"/>
      <w:sz w:val="24"/>
      <w:szCs w:val="28"/>
    </w:rPr>
  </w:style>
  <w:style w:type="paragraph" w:styleId="Heading3">
    <w:name w:val="heading 3"/>
    <w:basedOn w:val="Normal"/>
    <w:next w:val="Normal"/>
    <w:link w:val="Heading3Char"/>
    <w:uiPriority w:val="9"/>
    <w:semiHidden/>
    <w:unhideWhenUsed/>
    <w:qFormat/>
    <w:pPr>
      <w:spacing w:before="200" w:after="40" w:line="240" w:lineRule="auto"/>
      <w:outlineLvl w:val="2"/>
    </w:pPr>
    <w:rPr>
      <w:rFonts w:asciiTheme="majorHAnsi" w:hAnsiTheme="majorHAnsi"/>
      <w:b/>
      <w:color w:val="0070C0" w:themeColor="accent1"/>
      <w:spacing w:val="20"/>
      <w:sz w:val="24"/>
      <w:szCs w:val="24"/>
    </w:rPr>
  </w:style>
  <w:style w:type="paragraph" w:styleId="Heading4">
    <w:name w:val="heading 4"/>
    <w:basedOn w:val="Normal"/>
    <w:next w:val="Normal"/>
    <w:link w:val="Heading4Char"/>
    <w:uiPriority w:val="9"/>
    <w:semiHidden/>
    <w:unhideWhenUsed/>
    <w:qFormat/>
    <w:pPr>
      <w:spacing w:before="240" w:after="0"/>
      <w:outlineLvl w:val="3"/>
    </w:pPr>
    <w:rPr>
      <w:rFonts w:asciiTheme="majorHAnsi" w:hAnsiTheme="majorHAnsi"/>
      <w:b/>
      <w:color w:val="00538F" w:themeColor="accent3" w:themeShade="BF"/>
      <w:spacing w:val="20"/>
      <w:sz w:val="24"/>
      <w:szCs w:val="22"/>
    </w:rPr>
  </w:style>
  <w:style w:type="paragraph" w:styleId="Heading5">
    <w:name w:val="heading 5"/>
    <w:basedOn w:val="Normal"/>
    <w:next w:val="Normal"/>
    <w:link w:val="Heading5Char"/>
    <w:uiPriority w:val="9"/>
    <w:semiHidden/>
    <w:unhideWhenUsed/>
    <w:qFormat/>
    <w:pPr>
      <w:spacing w:before="200" w:after="0"/>
      <w:outlineLvl w:val="4"/>
    </w:pPr>
    <w:rPr>
      <w:rFonts w:asciiTheme="majorHAnsi" w:hAnsiTheme="majorHAnsi"/>
      <w:b/>
      <w:i/>
      <w:color w:val="00538F" w:themeColor="accent3" w:themeShade="BF"/>
      <w:spacing w:val="20"/>
      <w:szCs w:val="26"/>
    </w:rPr>
  </w:style>
  <w:style w:type="paragraph" w:styleId="Heading6">
    <w:name w:val="heading 6"/>
    <w:basedOn w:val="Normal"/>
    <w:next w:val="Normal"/>
    <w:link w:val="Heading6Char"/>
    <w:uiPriority w:val="9"/>
    <w:semiHidden/>
    <w:unhideWhenUsed/>
    <w:qFormat/>
    <w:pPr>
      <w:spacing w:before="200" w:after="0"/>
      <w:outlineLvl w:val="5"/>
    </w:pPr>
    <w:rPr>
      <w:rFonts w:asciiTheme="majorHAnsi" w:hAnsiTheme="majorHAnsi"/>
      <w:color w:val="003760" w:themeColor="accent3" w:themeShade="80"/>
      <w:spacing w:val="10"/>
      <w:sz w:val="24"/>
    </w:rPr>
  </w:style>
  <w:style w:type="paragraph" w:styleId="Heading7">
    <w:name w:val="heading 7"/>
    <w:basedOn w:val="Normal"/>
    <w:next w:val="Normal"/>
    <w:link w:val="Heading7Char"/>
    <w:uiPriority w:val="9"/>
    <w:semiHidden/>
    <w:unhideWhenUsed/>
    <w:qFormat/>
    <w:pPr>
      <w:spacing w:before="200" w:after="0"/>
      <w:outlineLvl w:val="6"/>
    </w:pPr>
    <w:rPr>
      <w:rFonts w:asciiTheme="majorHAnsi" w:hAnsiTheme="majorHAnsi"/>
      <w:i/>
      <w:color w:val="003760" w:themeColor="accent3" w:themeShade="80"/>
      <w:spacing w:val="10"/>
      <w:sz w:val="24"/>
    </w:rPr>
  </w:style>
  <w:style w:type="paragraph" w:styleId="Heading8">
    <w:name w:val="heading 8"/>
    <w:basedOn w:val="Normal"/>
    <w:next w:val="Normal"/>
    <w:link w:val="Heading8Char"/>
    <w:uiPriority w:val="9"/>
    <w:semiHidden/>
    <w:unhideWhenUsed/>
    <w:qFormat/>
    <w:pPr>
      <w:spacing w:before="200" w:after="0"/>
      <w:outlineLvl w:val="7"/>
    </w:pPr>
    <w:rPr>
      <w:rFonts w:asciiTheme="majorHAnsi" w:hAnsiTheme="majorHAnsi"/>
      <w:color w:val="0070C0" w:themeColor="accent1"/>
      <w:spacing w:val="10"/>
    </w:rPr>
  </w:style>
  <w:style w:type="paragraph" w:styleId="Heading9">
    <w:name w:val="heading 9"/>
    <w:basedOn w:val="Normal"/>
    <w:next w:val="Normal"/>
    <w:link w:val="Heading9Char"/>
    <w:uiPriority w:val="9"/>
    <w:semiHidden/>
    <w:unhideWhenUsed/>
    <w:qFormat/>
    <w:pPr>
      <w:spacing w:before="200" w:after="0"/>
      <w:outlineLvl w:val="8"/>
    </w:pPr>
    <w:rPr>
      <w:rFonts w:asciiTheme="majorHAnsi" w:hAnsiTheme="majorHAnsi"/>
      <w:i/>
      <w:color w:val="0070C0"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qFormat/>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000000" w:themeColor="text1"/>
      <w:szCs w:val="20"/>
      <w:lang w:eastAsia="ja-JP" w:bidi="he-IL"/>
    </w:rPr>
  </w:style>
  <w:style w:type="paragraph" w:styleId="NoSpacing">
    <w:name w:val="No Spacing"/>
    <w:basedOn w:val="Normal"/>
    <w:uiPriority w:val="1"/>
    <w:qFormat/>
    <w:pPr>
      <w:spacing w:after="0" w:line="240" w:lineRule="auto"/>
    </w:pPr>
  </w:style>
  <w:style w:type="paragraph" w:styleId="Closing">
    <w:name w:val="Closing"/>
    <w:basedOn w:val="Normal"/>
    <w:link w:val="ClosingChar"/>
    <w:uiPriority w:val="7"/>
    <w:unhideWhenUsed/>
    <w:qFormat/>
    <w:pPr>
      <w:spacing w:before="480" w:after="960"/>
      <w:contextualSpacing/>
    </w:pPr>
  </w:style>
  <w:style w:type="character" w:customStyle="1" w:styleId="ClosingChar">
    <w:name w:val="Closing Char"/>
    <w:basedOn w:val="DefaultParagraphFont"/>
    <w:link w:val="Closing"/>
    <w:uiPriority w:val="7"/>
    <w:rPr>
      <w:rFonts w:cs="Times New Roman"/>
      <w:color w:val="000000" w:themeColor="text1"/>
      <w:szCs w:val="20"/>
      <w:lang w:eastAsia="ja-JP" w:bidi="he-IL"/>
    </w:rPr>
  </w:style>
  <w:style w:type="paragraph" w:customStyle="1" w:styleId="RecipientAddress">
    <w:name w:val="Recipient Address"/>
    <w:basedOn w:val="NoSpacing"/>
    <w:link w:val="RecipientAddressChar"/>
    <w:uiPriority w:val="5"/>
    <w:qFormat/>
    <w:pPr>
      <w:spacing w:after="360"/>
      <w:contextualSpacing/>
    </w:pPr>
  </w:style>
  <w:style w:type="paragraph" w:styleId="Salutation">
    <w:name w:val="Salutation"/>
    <w:basedOn w:val="NoSpacing"/>
    <w:next w:val="Normal"/>
    <w:link w:val="SalutationChar"/>
    <w:uiPriority w:val="6"/>
    <w:unhideWhenUsed/>
    <w:qFormat/>
    <w:pPr>
      <w:spacing w:before="480" w:after="320"/>
      <w:contextualSpacing/>
    </w:pPr>
    <w:rPr>
      <w:b/>
    </w:rPr>
  </w:style>
  <w:style w:type="character" w:customStyle="1" w:styleId="SalutationChar">
    <w:name w:val="Salutation Char"/>
    <w:basedOn w:val="DefaultParagraphFont"/>
    <w:link w:val="Salutation"/>
    <w:uiPriority w:val="6"/>
    <w:rPr>
      <w:rFonts w:cs="Times New Roman"/>
      <w:b/>
      <w:color w:val="000000" w:themeColor="text1"/>
      <w:szCs w:val="20"/>
      <w:lang w:eastAsia="ja-JP" w:bidi="he-IL"/>
    </w:rPr>
  </w:style>
  <w:style w:type="paragraph" w:customStyle="1" w:styleId="SenderAddress">
    <w:name w:val="Sender Address"/>
    <w:basedOn w:val="NoSpacing"/>
    <w:uiPriority w:val="3"/>
    <w:qFormat/>
    <w:pPr>
      <w:spacing w:after="360"/>
      <w:contextualSpacing/>
    </w:pPr>
  </w:style>
  <w:style w:type="character" w:styleId="PlaceholderText">
    <w:name w:val="Placeholder Text"/>
    <w:basedOn w:val="DefaultParagraphFont"/>
    <w:uiPriority w:val="99"/>
    <w:unhideWhenUsed/>
    <w:qFormat/>
    <w:rPr>
      <w:color w:val="808080"/>
    </w:rPr>
  </w:style>
  <w:style w:type="paragraph" w:styleId="Signature">
    <w:name w:val="Signature"/>
    <w:basedOn w:val="Normal"/>
    <w:link w:val="SignatureChar"/>
    <w:uiPriority w:val="99"/>
    <w:unhideWhenUsed/>
    <w:pPr>
      <w:spacing w:after="200"/>
      <w:contextualSpacing/>
    </w:pPr>
  </w:style>
  <w:style w:type="character" w:customStyle="1" w:styleId="SignatureChar">
    <w:name w:val="Signature Char"/>
    <w:basedOn w:val="DefaultParagraphFont"/>
    <w:link w:val="Signature"/>
    <w:uiPriority w:val="99"/>
    <w:rPr>
      <w:rFonts w:cs="Times New Roman"/>
      <w:color w:val="000000" w:themeColor="text1"/>
      <w:szCs w:val="20"/>
      <w:lang w:eastAsia="ja-JP" w:bidi="he-IL"/>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000000" w:themeColor="text1"/>
      <w:sz w:val="16"/>
      <w:szCs w:val="16"/>
      <w:lang w:eastAsia="ja-JP" w:bidi="he-IL"/>
    </w:rPr>
  </w:style>
  <w:style w:type="paragraph" w:styleId="BlockText">
    <w:name w:val="Block Text"/>
    <w:aliases w:val="Block Quote"/>
    <w:uiPriority w:val="40"/>
    <w:pPr>
      <w:pBdr>
        <w:top w:val="single" w:sz="2" w:space="10" w:color="40AEFF" w:themeColor="accent1" w:themeTint="99"/>
        <w:bottom w:val="single" w:sz="24" w:space="10" w:color="40AEFF" w:themeColor="accent1" w:themeTint="99"/>
      </w:pBdr>
      <w:spacing w:after="280" w:line="240" w:lineRule="auto"/>
      <w:ind w:left="1440" w:right="1440"/>
      <w:jc w:val="both"/>
    </w:pPr>
    <w:rPr>
      <w:rFonts w:eastAsia="Times New Roman" w:cs="Times New Roman"/>
      <w:color w:val="808080" w:themeColor="background1" w:themeShade="80"/>
      <w:sz w:val="28"/>
      <w:szCs w:val="28"/>
      <w:lang w:eastAsia="ko-KR" w:bidi="hi-IN"/>
    </w:rPr>
  </w:style>
  <w:style w:type="character" w:styleId="BookTitle">
    <w:name w:val="Book Title"/>
    <w:basedOn w:val="DefaultParagraphFont"/>
    <w:uiPriority w:val="33"/>
    <w:qFormat/>
    <w:rPr>
      <w:rFonts w:asciiTheme="majorHAnsi" w:hAnsiTheme="majorHAnsi" w:cs="Times New Roman"/>
      <w:i/>
      <w:color w:val="FFFF00" w:themeColor="accent6"/>
      <w:sz w:val="20"/>
      <w:szCs w:val="20"/>
    </w:rPr>
  </w:style>
  <w:style w:type="paragraph" w:styleId="Caption">
    <w:name w:val="caption"/>
    <w:basedOn w:val="Normal"/>
    <w:next w:val="Normal"/>
    <w:uiPriority w:val="35"/>
    <w:unhideWhenUsed/>
    <w:qFormat/>
    <w:pPr>
      <w:spacing w:after="0" w:line="240" w:lineRule="auto"/>
    </w:pPr>
    <w:rPr>
      <w:bCs/>
      <w:smallCaps/>
      <w:color w:val="BFBF00" w:themeColor="accent2" w:themeShade="BF"/>
      <w:spacing w:val="10"/>
      <w:sz w:val="18"/>
      <w:szCs w:val="18"/>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cs="Times New Roman"/>
      <w:color w:val="000000" w:themeColor="text1"/>
      <w:szCs w:val="20"/>
      <w:lang w:eastAsia="ja-JP" w:bidi="he-IL"/>
    </w:rPr>
  </w:style>
  <w:style w:type="character" w:styleId="Emphasis">
    <w:name w:val="Emphasis"/>
    <w:uiPriority w:val="20"/>
    <w:qFormat/>
    <w:rPr>
      <w:b/>
      <w:i/>
      <w:color w:val="404040" w:themeColor="text1" w:themeTint="BF"/>
      <w:spacing w:val="2"/>
      <w:w w:val="100"/>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000000" w:themeColor="text1"/>
      <w:szCs w:val="20"/>
      <w:lang w:eastAsia="ja-JP" w:bidi="he-IL"/>
    </w:rPr>
  </w:style>
  <w:style w:type="character" w:customStyle="1" w:styleId="Heading1Char">
    <w:name w:val="Heading 1 Char"/>
    <w:basedOn w:val="DefaultParagraphFont"/>
    <w:link w:val="Heading1"/>
    <w:uiPriority w:val="9"/>
    <w:semiHidden/>
    <w:rPr>
      <w:rFonts w:asciiTheme="majorHAnsi" w:hAnsiTheme="majorHAnsi" w:cs="Times New Roman"/>
      <w:b/>
      <w:color w:val="00538F" w:themeColor="accent1" w:themeShade="BF"/>
      <w:spacing w:val="20"/>
      <w:sz w:val="28"/>
      <w:szCs w:val="32"/>
      <w:lang w:eastAsia="ja-JP" w:bidi="he-IL"/>
    </w:rPr>
  </w:style>
  <w:style w:type="character" w:customStyle="1" w:styleId="Heading2Char">
    <w:name w:val="Heading 2 Char"/>
    <w:basedOn w:val="DefaultParagraphFont"/>
    <w:link w:val="Heading2"/>
    <w:uiPriority w:val="9"/>
    <w:semiHidden/>
    <w:rPr>
      <w:rFonts w:asciiTheme="majorHAnsi" w:hAnsiTheme="majorHAnsi" w:cs="Times New Roman"/>
      <w:b/>
      <w:color w:val="00538F" w:themeColor="accent1" w:themeShade="BF"/>
      <w:spacing w:val="20"/>
      <w:sz w:val="24"/>
      <w:szCs w:val="28"/>
      <w:lang w:eastAsia="ja-JP" w:bidi="he-IL"/>
    </w:rPr>
  </w:style>
  <w:style w:type="character" w:customStyle="1" w:styleId="Heading3Char">
    <w:name w:val="Heading 3 Char"/>
    <w:basedOn w:val="DefaultParagraphFont"/>
    <w:link w:val="Heading3"/>
    <w:uiPriority w:val="9"/>
    <w:semiHidden/>
    <w:rPr>
      <w:rFonts w:asciiTheme="majorHAnsi" w:hAnsiTheme="majorHAnsi" w:cs="Times New Roman"/>
      <w:b/>
      <w:color w:val="0070C0" w:themeColor="accent1"/>
      <w:spacing w:val="20"/>
      <w:sz w:val="24"/>
      <w:szCs w:val="24"/>
      <w:lang w:eastAsia="ja-JP" w:bidi="he-IL"/>
    </w:rPr>
  </w:style>
  <w:style w:type="character" w:customStyle="1" w:styleId="Heading4Char">
    <w:name w:val="Heading 4 Char"/>
    <w:basedOn w:val="DefaultParagraphFont"/>
    <w:link w:val="Heading4"/>
    <w:uiPriority w:val="9"/>
    <w:semiHidden/>
    <w:rPr>
      <w:rFonts w:asciiTheme="majorHAnsi" w:hAnsiTheme="majorHAnsi" w:cs="Times New Roman"/>
      <w:b/>
      <w:color w:val="00538F" w:themeColor="accent3" w:themeShade="BF"/>
      <w:spacing w:val="20"/>
      <w:sz w:val="24"/>
      <w:lang w:eastAsia="ja-JP" w:bidi="he-IL"/>
    </w:rPr>
  </w:style>
  <w:style w:type="character" w:customStyle="1" w:styleId="Heading5Char">
    <w:name w:val="Heading 5 Char"/>
    <w:basedOn w:val="DefaultParagraphFont"/>
    <w:link w:val="Heading5"/>
    <w:uiPriority w:val="9"/>
    <w:semiHidden/>
    <w:rPr>
      <w:rFonts w:asciiTheme="majorHAnsi" w:hAnsiTheme="majorHAnsi" w:cs="Times New Roman"/>
      <w:b/>
      <w:i/>
      <w:color w:val="00538F" w:themeColor="accent3" w:themeShade="BF"/>
      <w:spacing w:val="20"/>
      <w:szCs w:val="26"/>
      <w:lang w:eastAsia="ja-JP" w:bidi="he-IL"/>
    </w:rPr>
  </w:style>
  <w:style w:type="character" w:customStyle="1" w:styleId="Heading6Char">
    <w:name w:val="Heading 6 Char"/>
    <w:basedOn w:val="DefaultParagraphFont"/>
    <w:link w:val="Heading6"/>
    <w:uiPriority w:val="9"/>
    <w:semiHidden/>
    <w:rPr>
      <w:rFonts w:asciiTheme="majorHAnsi" w:hAnsiTheme="majorHAnsi" w:cs="Times New Roman"/>
      <w:color w:val="003760" w:themeColor="accent3" w:themeShade="80"/>
      <w:spacing w:val="10"/>
      <w:sz w:val="24"/>
      <w:szCs w:val="20"/>
      <w:lang w:eastAsia="ja-JP" w:bidi="he-IL"/>
    </w:rPr>
  </w:style>
  <w:style w:type="character" w:customStyle="1" w:styleId="Heading7Char">
    <w:name w:val="Heading 7 Char"/>
    <w:basedOn w:val="DefaultParagraphFont"/>
    <w:link w:val="Heading7"/>
    <w:uiPriority w:val="9"/>
    <w:semiHidden/>
    <w:rPr>
      <w:rFonts w:asciiTheme="majorHAnsi" w:hAnsiTheme="majorHAnsi" w:cs="Times New Roman"/>
      <w:i/>
      <w:color w:val="003760" w:themeColor="accent3" w:themeShade="80"/>
      <w:spacing w:val="10"/>
      <w:sz w:val="24"/>
      <w:szCs w:val="20"/>
      <w:lang w:eastAsia="ja-JP" w:bidi="he-IL"/>
    </w:rPr>
  </w:style>
  <w:style w:type="character" w:customStyle="1" w:styleId="Heading8Char">
    <w:name w:val="Heading 8 Char"/>
    <w:basedOn w:val="DefaultParagraphFont"/>
    <w:link w:val="Heading8"/>
    <w:uiPriority w:val="9"/>
    <w:semiHidden/>
    <w:rPr>
      <w:rFonts w:asciiTheme="majorHAnsi" w:hAnsiTheme="majorHAnsi" w:cs="Times New Roman"/>
      <w:color w:val="0070C0" w:themeColor="accent1"/>
      <w:spacing w:val="10"/>
      <w:szCs w:val="20"/>
      <w:lang w:eastAsia="ja-JP" w:bidi="he-IL"/>
    </w:rPr>
  </w:style>
  <w:style w:type="character" w:customStyle="1" w:styleId="Heading9Char">
    <w:name w:val="Heading 9 Char"/>
    <w:basedOn w:val="DefaultParagraphFont"/>
    <w:link w:val="Heading9"/>
    <w:uiPriority w:val="9"/>
    <w:semiHidden/>
    <w:rPr>
      <w:rFonts w:asciiTheme="majorHAnsi" w:hAnsiTheme="majorHAnsi" w:cs="Times New Roman"/>
      <w:i/>
      <w:color w:val="0070C0" w:themeColor="accent1"/>
      <w:spacing w:val="10"/>
      <w:szCs w:val="20"/>
      <w:lang w:eastAsia="ja-JP" w:bidi="he-IL"/>
    </w:rPr>
  </w:style>
  <w:style w:type="character" w:styleId="Hyperlink">
    <w:name w:val="Hyperlink"/>
    <w:basedOn w:val="DefaultParagraphFont"/>
    <w:uiPriority w:val="99"/>
    <w:semiHidden/>
    <w:unhideWhenUsed/>
    <w:rPr>
      <w:color w:val="FF0000" w:themeColor="hyperlink"/>
      <w:u w:val="single"/>
    </w:rPr>
  </w:style>
  <w:style w:type="character" w:styleId="IntenseEmphasis">
    <w:name w:val="Intense Emphasis"/>
    <w:basedOn w:val="DefaultParagraphFont"/>
    <w:uiPriority w:val="21"/>
    <w:qFormat/>
    <w:rPr>
      <w:rFonts w:asciiTheme="minorHAnsi" w:hAnsiTheme="minorHAnsi" w:cs="Times New Roman"/>
      <w:b/>
      <w:i/>
      <w:smallCaps/>
      <w:color w:val="FFFF00" w:themeColor="accent2"/>
      <w:spacing w:val="2"/>
      <w:w w:val="100"/>
      <w:sz w:val="20"/>
      <w:szCs w:val="20"/>
    </w:rPr>
  </w:style>
  <w:style w:type="paragraph" w:styleId="IntenseQuote">
    <w:name w:val="Intense Quote"/>
    <w:basedOn w:val="Normal"/>
    <w:link w:val="IntenseQuoteChar"/>
    <w:uiPriority w:val="30"/>
    <w:qFormat/>
    <w:pPr>
      <w:pBdr>
        <w:top w:val="single" w:sz="36" w:space="10" w:color="40AEFF" w:themeColor="accent1" w:themeTint="99"/>
        <w:left w:val="single" w:sz="24" w:space="10" w:color="0070C0" w:themeColor="accent1"/>
        <w:bottom w:val="single" w:sz="36" w:space="10" w:color="0070C0" w:themeColor="accent3"/>
        <w:right w:val="single" w:sz="24" w:space="10" w:color="0070C0" w:themeColor="accent1"/>
      </w:pBdr>
      <w:shd w:val="clear" w:color="auto" w:fill="0070C0"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Pr>
      <w:rFonts w:asciiTheme="majorHAnsi" w:hAnsiTheme="majorHAnsi" w:cs="Times New Roman"/>
      <w:i/>
      <w:color w:val="FFFFFF" w:themeColor="background1"/>
      <w:sz w:val="32"/>
      <w:szCs w:val="20"/>
      <w:shd w:val="clear" w:color="auto" w:fill="0070C0" w:themeFill="accent1"/>
      <w:lang w:eastAsia="ja-JP" w:bidi="he-IL"/>
    </w:rPr>
  </w:style>
  <w:style w:type="character" w:styleId="IntenseReference">
    <w:name w:val="Intense Reference"/>
    <w:basedOn w:val="DefaultParagraphFont"/>
    <w:uiPriority w:val="32"/>
    <w:qFormat/>
    <w:rPr>
      <w:rFonts w:cs="Times New Roman"/>
      <w:b/>
      <w:color w:val="0070C0" w:themeColor="accent1"/>
      <w:sz w:val="22"/>
      <w:szCs w:val="20"/>
      <w:u w:val="single"/>
    </w:rPr>
  </w:style>
  <w:style w:type="paragraph" w:styleId="ListBullet">
    <w:name w:val="List Bullet"/>
    <w:basedOn w:val="Normal"/>
    <w:uiPriority w:val="37"/>
    <w:unhideWhenUsed/>
    <w:qFormat/>
    <w:pPr>
      <w:numPr>
        <w:numId w:val="11"/>
      </w:numPr>
      <w:spacing w:after="0"/>
      <w:contextualSpacing/>
    </w:pPr>
  </w:style>
  <w:style w:type="paragraph" w:styleId="ListBullet2">
    <w:name w:val="List Bullet 2"/>
    <w:basedOn w:val="Normal"/>
    <w:uiPriority w:val="37"/>
    <w:unhideWhenUsed/>
    <w:qFormat/>
    <w:pPr>
      <w:numPr>
        <w:numId w:val="12"/>
      </w:numPr>
      <w:spacing w:after="0"/>
    </w:pPr>
  </w:style>
  <w:style w:type="paragraph" w:styleId="ListBullet3">
    <w:name w:val="List Bullet 3"/>
    <w:basedOn w:val="Normal"/>
    <w:uiPriority w:val="37"/>
    <w:unhideWhenUsed/>
    <w:qFormat/>
    <w:pPr>
      <w:numPr>
        <w:numId w:val="13"/>
      </w:numPr>
      <w:spacing w:after="0"/>
    </w:pPr>
  </w:style>
  <w:style w:type="paragraph" w:styleId="ListBullet4">
    <w:name w:val="List Bullet 4"/>
    <w:basedOn w:val="Normal"/>
    <w:uiPriority w:val="37"/>
    <w:unhideWhenUsed/>
    <w:qFormat/>
    <w:pPr>
      <w:numPr>
        <w:numId w:val="14"/>
      </w:numPr>
      <w:spacing w:after="0"/>
    </w:pPr>
  </w:style>
  <w:style w:type="paragraph" w:styleId="ListBullet5">
    <w:name w:val="List Bullet 5"/>
    <w:basedOn w:val="Normal"/>
    <w:uiPriority w:val="37"/>
    <w:unhideWhenUsed/>
    <w:qFormat/>
    <w:pPr>
      <w:numPr>
        <w:numId w:val="15"/>
      </w:numPr>
      <w:spacing w:after="0"/>
    </w:pPr>
  </w:style>
  <w:style w:type="paragraph" w:styleId="Quote">
    <w:name w:val="Quote"/>
    <w:basedOn w:val="Normal"/>
    <w:link w:val="QuoteChar"/>
    <w:uiPriority w:val="29"/>
    <w:qFormat/>
    <w:rPr>
      <w:i/>
      <w:color w:val="808080" w:themeColor="background1" w:themeShade="80"/>
      <w:sz w:val="24"/>
    </w:rPr>
  </w:style>
  <w:style w:type="character" w:customStyle="1" w:styleId="QuoteChar">
    <w:name w:val="Quote Char"/>
    <w:basedOn w:val="DefaultParagraphFont"/>
    <w:link w:val="Quote"/>
    <w:uiPriority w:val="29"/>
    <w:rPr>
      <w:rFonts w:cs="Times New Roman"/>
      <w:i/>
      <w:color w:val="808080" w:themeColor="background1" w:themeShade="80"/>
      <w:sz w:val="24"/>
      <w:szCs w:val="20"/>
      <w:lang w:eastAsia="ja-JP" w:bidi="he-IL"/>
    </w:rPr>
  </w:style>
  <w:style w:type="character" w:styleId="Strong">
    <w:name w:val="Strong"/>
    <w:uiPriority w:val="22"/>
    <w:qFormat/>
    <w:rPr>
      <w:rFonts w:asciiTheme="minorHAnsi" w:hAnsiTheme="minorHAnsi"/>
      <w:b/>
      <w:color w:val="FFFF00" w:themeColor="accent2"/>
    </w:rPr>
  </w:style>
  <w:style w:type="paragraph" w:styleId="Subtitle">
    <w:name w:val="Subtitle"/>
    <w:basedOn w:val="Normal"/>
    <w:link w:val="SubtitleChar"/>
    <w:uiPriority w:val="11"/>
    <w:pPr>
      <w:spacing w:after="480" w:line="240" w:lineRule="auto"/>
      <w:jc w:val="center"/>
    </w:pPr>
    <w:rPr>
      <w:rFonts w:asciiTheme="majorHAnsi" w:hAnsiTheme="majorHAnsi" w:cstheme="minorHAnsi"/>
      <w:color w:val="000000"/>
      <w:sz w:val="28"/>
      <w:szCs w:val="24"/>
    </w:rPr>
  </w:style>
  <w:style w:type="character" w:customStyle="1" w:styleId="SubtitleChar">
    <w:name w:val="Subtitle Char"/>
    <w:basedOn w:val="DefaultParagraphFont"/>
    <w:link w:val="Subtitle"/>
    <w:uiPriority w:val="11"/>
    <w:rPr>
      <w:rFonts w:asciiTheme="majorHAnsi" w:hAnsiTheme="majorHAnsi" w:cstheme="minorHAnsi"/>
      <w:sz w:val="28"/>
      <w:szCs w:val="24"/>
      <w:lang w:eastAsia="ja-JP" w:bidi="he-IL"/>
    </w:rPr>
  </w:style>
  <w:style w:type="character" w:styleId="SubtleEmphasis">
    <w:name w:val="Subtle Emphasis"/>
    <w:basedOn w:val="DefaultParagraphFont"/>
    <w:uiPriority w:val="19"/>
    <w:qFormat/>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Pr>
      <w:rFonts w:cs="Times New Roman"/>
      <w:color w:val="737373" w:themeColor="text1" w:themeTint="8C"/>
      <w:sz w:val="22"/>
      <w:szCs w:val="20"/>
      <w:u w:val="single"/>
    </w:rPr>
  </w:style>
  <w:style w:type="paragraph" w:styleId="Title">
    <w:name w:val="Title"/>
    <w:basedOn w:val="Normal"/>
    <w:link w:val="TitleChar"/>
    <w:uiPriority w:val="10"/>
    <w:pPr>
      <w:pBdr>
        <w:bottom w:val="single" w:sz="8" w:space="4" w:color="0070C0" w:themeColor="accent1"/>
      </w:pBdr>
      <w:spacing w:line="240" w:lineRule="auto"/>
      <w:contextualSpacing/>
      <w:jc w:val="center"/>
    </w:pPr>
    <w:rPr>
      <w:rFonts w:asciiTheme="majorHAnsi" w:hAnsiTheme="majorHAnsi"/>
      <w:b/>
      <w:smallCaps/>
      <w:color w:val="0070C0" w:themeColor="accent1"/>
      <w:sz w:val="48"/>
      <w:szCs w:val="48"/>
    </w:rPr>
  </w:style>
  <w:style w:type="character" w:customStyle="1" w:styleId="TitleChar">
    <w:name w:val="Title Char"/>
    <w:basedOn w:val="DefaultParagraphFont"/>
    <w:link w:val="Title"/>
    <w:uiPriority w:val="10"/>
    <w:rPr>
      <w:rFonts w:asciiTheme="majorHAnsi" w:hAnsiTheme="majorHAnsi" w:cs="Times New Roman"/>
      <w:b/>
      <w:smallCaps/>
      <w:color w:val="0070C0" w:themeColor="accent1"/>
      <w:sz w:val="48"/>
      <w:szCs w:val="48"/>
      <w:lang w:eastAsia="ja-JP" w:bidi="he-IL"/>
    </w:rPr>
  </w:style>
  <w:style w:type="paragraph" w:styleId="TOC1">
    <w:name w:val="toc 1"/>
    <w:basedOn w:val="Normal"/>
    <w:next w:val="Normal"/>
    <w:autoRedefine/>
    <w:uiPriority w:val="99"/>
    <w:semiHidden/>
    <w:unhideWhenUsed/>
    <w:qFormat/>
    <w:pPr>
      <w:tabs>
        <w:tab w:val="right" w:leader="dot" w:pos="8630"/>
      </w:tabs>
      <w:spacing w:after="40" w:line="240" w:lineRule="auto"/>
    </w:pPr>
    <w:rPr>
      <w:smallCaps/>
      <w:noProof/>
      <w:color w:val="FFFF00" w:themeColor="accent2"/>
    </w:rPr>
  </w:style>
  <w:style w:type="paragraph" w:styleId="TOC2">
    <w:name w:val="toc 2"/>
    <w:basedOn w:val="Normal"/>
    <w:next w:val="Normal"/>
    <w:autoRedefine/>
    <w:uiPriority w:val="99"/>
    <w:semiHidden/>
    <w:unhideWhenUsed/>
    <w:qFormat/>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760"/>
    </w:pPr>
    <w:rPr>
      <w:smallCaps/>
      <w:noProof/>
    </w:rPr>
  </w:style>
  <w:style w:type="paragraph" w:customStyle="1" w:styleId="DateText">
    <w:name w:val="Date Text"/>
    <w:basedOn w:val="Normal"/>
    <w:uiPriority w:val="35"/>
    <w:pPr>
      <w:spacing w:before="720" w:after="200"/>
      <w:contextualSpacing/>
    </w:pPr>
  </w:style>
  <w:style w:type="paragraph" w:customStyle="1" w:styleId="GrayText">
    <w:name w:val="Gray Text"/>
    <w:basedOn w:val="NoSpacing"/>
    <w:uiPriority w:val="35"/>
    <w:qFormat/>
    <w:rPr>
      <w:rFonts w:asciiTheme="majorHAnsi" w:hAnsiTheme="majorHAnsi"/>
      <w:sz w:val="20"/>
      <w:lang w:bidi="ar-SA"/>
    </w:rPr>
  </w:style>
  <w:style w:type="character" w:customStyle="1" w:styleId="RecipientAddressChar">
    <w:name w:val="Recipient Address Char"/>
    <w:basedOn w:val="DefaultParagraphFont"/>
    <w:link w:val="RecipientAddress"/>
    <w:uiPriority w:val="5"/>
    <w:locked/>
    <w:rPr>
      <w:rFonts w:cs="Times New Roman"/>
      <w:color w:val="000000" w:themeColor="text1"/>
      <w:szCs w:val="20"/>
      <w:lang w:eastAsia="ja-JP"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22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AppData\Roaming\Microsoft\Templates\EquityMerge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6D425D5C81145718D5C3C53E182A41B"/>
        <w:category>
          <w:name w:val="General"/>
          <w:gallery w:val="placeholder"/>
        </w:category>
        <w:types>
          <w:type w:val="bbPlcHdr"/>
        </w:types>
        <w:behaviors>
          <w:behavior w:val="content"/>
        </w:behaviors>
        <w:guid w:val="{B86CDE52-4348-4FA7-A50F-1DAC5CC73E5B}"/>
      </w:docPartPr>
      <w:docPartBody>
        <w:p w:rsidR="00000000" w:rsidRDefault="00CB33BC">
          <w:pPr>
            <w:pStyle w:val="26D425D5C81145718D5C3C53E182A41B"/>
          </w:pPr>
          <w:r>
            <w:t>[Pick the date]</w:t>
          </w:r>
        </w:p>
      </w:docPartBody>
    </w:docPart>
    <w:docPart>
      <w:docPartPr>
        <w:name w:val="6CF691338AE44617981788499BE2B70C"/>
        <w:category>
          <w:name w:val="General"/>
          <w:gallery w:val="placeholder"/>
        </w:category>
        <w:types>
          <w:type w:val="bbPlcHdr"/>
        </w:types>
        <w:behaviors>
          <w:behavior w:val="content"/>
        </w:behaviors>
        <w:guid w:val="{02D62D68-030E-4DC9-AFF3-D53AB9B04D28}"/>
      </w:docPartPr>
      <w:docPartBody>
        <w:p w:rsidR="00000000" w:rsidRDefault="00CB33BC">
          <w:pPr>
            <w:pStyle w:val="6CF691338AE44617981788499BE2B70C"/>
          </w:pPr>
          <w:r>
            <w:t>[Type the sender name]</w:t>
          </w:r>
        </w:p>
      </w:docPartBody>
    </w:docPart>
    <w:docPart>
      <w:docPartPr>
        <w:name w:val="869AC4B1E45C473EB26903F9872715F7"/>
        <w:category>
          <w:name w:val="General"/>
          <w:gallery w:val="placeholder"/>
        </w:category>
        <w:types>
          <w:type w:val="bbPlcHdr"/>
        </w:types>
        <w:behaviors>
          <w:behavior w:val="content"/>
        </w:behaviors>
        <w:guid w:val="{1BCBFB27-4839-46CD-8984-1C221EE252E0}"/>
      </w:docPartPr>
      <w:docPartBody>
        <w:p w:rsidR="00000000" w:rsidRDefault="00CB33BC">
          <w:pPr>
            <w:pStyle w:val="869AC4B1E45C473EB26903F9872715F7"/>
          </w:pPr>
          <w:r>
            <w:t>[Type the sender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altName w:val="Courier New"/>
    <w:charset w:val="00"/>
    <w:family w:val="script"/>
    <w:pitch w:val="variable"/>
    <w:sig w:usb0="00000001"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Heavy Heap"/>
    <w:charset w:val="00"/>
    <w:family w:val="roman"/>
    <w:pitch w:val="variable"/>
    <w:sig w:usb0="00000003" w:usb1="00000000" w:usb2="00000000" w:usb3="00000000" w:csb0="00000001" w:csb1="00000000"/>
  </w:font>
  <w:font w:name="Franklin Gothic Book">
    <w:altName w:val="Corbe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GGothicM">
    <w:charset w:val="80"/>
    <w:family w:val="modern"/>
    <w:pitch w:val="fixed"/>
    <w:sig w:usb0="80000281" w:usb1="28C76CF8" w:usb2="00000010" w:usb3="00000000" w:csb0="00020000" w:csb1="00000000"/>
  </w:font>
  <w:font w:name="HGSoeiPresenceEB">
    <w:altName w:val="MS Mincho"/>
    <w:charset w:val="80"/>
    <w:family w:val="roman"/>
    <w:pitch w:val="fixed"/>
    <w:sig w:usb0="00000000" w:usb1="28C76CF8" w:usb2="00000010" w:usb3="00000000" w:csb0="0002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7E0"/>
    <w:rsid w:val="005727E0"/>
    <w:rsid w:val="00CB3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D425D5C81145718D5C3C53E182A41B">
    <w:name w:val="26D425D5C81145718D5C3C53E182A41B"/>
  </w:style>
  <w:style w:type="paragraph" w:customStyle="1" w:styleId="6CF691338AE44617981788499BE2B70C">
    <w:name w:val="6CF691338AE44617981788499BE2B70C"/>
  </w:style>
  <w:style w:type="paragraph" w:customStyle="1" w:styleId="869AC4B1E45C473EB26903F9872715F7">
    <w:name w:val="869AC4B1E45C473EB26903F9872715F7"/>
  </w:style>
  <w:style w:type="paragraph" w:customStyle="1" w:styleId="36CF501A25E141789BB1034DFABCCE55">
    <w:name w:val="36CF501A25E141789BB1034DFABCCE55"/>
  </w:style>
  <w:style w:type="paragraph" w:customStyle="1" w:styleId="7D697FC0411346DD93C9DED42325E2D1">
    <w:name w:val="7D697FC0411346DD93C9DED42325E2D1"/>
  </w:style>
  <w:style w:type="paragraph" w:customStyle="1" w:styleId="8EFDE3E9027F4CD6891EA340F6A5727C">
    <w:name w:val="8EFDE3E9027F4CD6891EA340F6A5727C"/>
  </w:style>
  <w:style w:type="character" w:styleId="PlaceholderText">
    <w:name w:val="Placeholder Text"/>
    <w:basedOn w:val="DefaultParagraphFont"/>
    <w:uiPriority w:val="99"/>
    <w:semiHidden/>
    <w:rPr>
      <w:color w:val="808080"/>
    </w:rPr>
  </w:style>
  <w:style w:type="paragraph" w:customStyle="1" w:styleId="79F4585B2B1E45258317CBE5F1738EA5">
    <w:name w:val="79F4585B2B1E45258317CBE5F1738EA5"/>
  </w:style>
  <w:style w:type="paragraph" w:customStyle="1" w:styleId="3D152F7820294C7785C920C1B7747EE7">
    <w:name w:val="3D152F7820294C7785C920C1B7747EE7"/>
    <w:rsid w:val="005727E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D425D5C81145718D5C3C53E182A41B">
    <w:name w:val="26D425D5C81145718D5C3C53E182A41B"/>
  </w:style>
  <w:style w:type="paragraph" w:customStyle="1" w:styleId="6CF691338AE44617981788499BE2B70C">
    <w:name w:val="6CF691338AE44617981788499BE2B70C"/>
  </w:style>
  <w:style w:type="paragraph" w:customStyle="1" w:styleId="869AC4B1E45C473EB26903F9872715F7">
    <w:name w:val="869AC4B1E45C473EB26903F9872715F7"/>
  </w:style>
  <w:style w:type="paragraph" w:customStyle="1" w:styleId="36CF501A25E141789BB1034DFABCCE55">
    <w:name w:val="36CF501A25E141789BB1034DFABCCE55"/>
  </w:style>
  <w:style w:type="paragraph" w:customStyle="1" w:styleId="7D697FC0411346DD93C9DED42325E2D1">
    <w:name w:val="7D697FC0411346DD93C9DED42325E2D1"/>
  </w:style>
  <w:style w:type="paragraph" w:customStyle="1" w:styleId="8EFDE3E9027F4CD6891EA340F6A5727C">
    <w:name w:val="8EFDE3E9027F4CD6891EA340F6A5727C"/>
  </w:style>
  <w:style w:type="character" w:styleId="PlaceholderText">
    <w:name w:val="Placeholder Text"/>
    <w:basedOn w:val="DefaultParagraphFont"/>
    <w:uiPriority w:val="99"/>
    <w:semiHidden/>
    <w:rPr>
      <w:color w:val="808080"/>
    </w:rPr>
  </w:style>
  <w:style w:type="paragraph" w:customStyle="1" w:styleId="79F4585B2B1E45258317CBE5F1738EA5">
    <w:name w:val="79F4585B2B1E45258317CBE5F1738EA5"/>
  </w:style>
  <w:style w:type="paragraph" w:customStyle="1" w:styleId="3D152F7820294C7785C920C1B7747EE7">
    <w:name w:val="3D152F7820294C7785C920C1B7747EE7"/>
    <w:rsid w:val="005727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quity">
  <a:themeElements>
    <a:clrScheme name="Custom 1">
      <a:dk1>
        <a:sysClr val="windowText" lastClr="000000"/>
      </a:dk1>
      <a:lt1>
        <a:sysClr val="window" lastClr="FFFFFF"/>
      </a:lt1>
      <a:dk2>
        <a:srgbClr val="3F3F3F"/>
      </a:dk2>
      <a:lt2>
        <a:srgbClr val="CBCBCB"/>
      </a:lt2>
      <a:accent1>
        <a:srgbClr val="0070C0"/>
      </a:accent1>
      <a:accent2>
        <a:srgbClr val="FFFF00"/>
      </a:accent2>
      <a:accent3>
        <a:srgbClr val="0070C0"/>
      </a:accent3>
      <a:accent4>
        <a:srgbClr val="0070C0"/>
      </a:accent4>
      <a:accent5>
        <a:srgbClr val="0070C0"/>
      </a:accent5>
      <a:accent6>
        <a:srgbClr val="FFFF00"/>
      </a:accent6>
      <a:hlink>
        <a:srgbClr val="FF0000"/>
      </a:hlink>
      <a:folHlink>
        <a:srgbClr val="800080"/>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overPageProperties xmlns="http://schemas.microsoft.com/office/2006/coverPageProps">
  <PublishDate>2012-02-22T00:00:00</PublishDate>
  <Abstract/>
  <CompanyAddress/>
  <CompanyPhone/>
  <CompanyFax/>
  <CompanyEmail/>
</CoverPageProperties>
</file>

<file path=customXml/itemProps1.xml><?xml version="1.0" encoding="utf-8"?>
<ds:datastoreItem xmlns:ds="http://schemas.openxmlformats.org/officeDocument/2006/customXml" ds:itemID="{F181BCEE-88B5-4EB6-B645-23F95982DA87}">
  <ds:schemaRefs>
    <ds:schemaRef ds:uri="http://schemas.microsoft.com/sharepoint/v3/contenttype/forms"/>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EquityMergeLetter</Template>
  <TotalTime>40</TotalTime>
  <Pages>1</Pages>
  <Words>140</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Talbot Thingamajig Inc.</Company>
  <LinksUpToDate>false</LinksUpToDate>
  <CharactersWithSpaces>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Easler</dc:creator>
  <cp:lastModifiedBy>Matt</cp:lastModifiedBy>
  <cp:revision>1</cp:revision>
  <cp:lastPrinted>2012-02-22T22:58:00Z</cp:lastPrinted>
  <dcterms:created xsi:type="dcterms:W3CDTF">2012-02-22T22:19:00Z</dcterms:created>
  <dcterms:modified xsi:type="dcterms:W3CDTF">2012-02-22T22:59:00Z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TC017730639991</vt:lpwstr>
  </property>
</Properties>
</file>